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140"/>
      </w:tblPr>
      <w:tblGrid>
        <w:gridCol w:w="9639"/>
      </w:tblGrid>
      <w:tr w:rsidR="00C71C2F" w:rsidRPr="00DC6968" w:rsidTr="00781972">
        <w:tc>
          <w:tcPr>
            <w:tcW w:w="9639" w:type="dxa"/>
          </w:tcPr>
          <w:p w:rsidR="00C71C2F" w:rsidRPr="00DC6968" w:rsidRDefault="00C71C2F" w:rsidP="00C71C2F">
            <w:pPr>
              <w:pStyle w:val="Nagwek3"/>
              <w:ind w:left="0"/>
              <w:rPr>
                <w:b/>
                <w:szCs w:val="24"/>
              </w:rPr>
            </w:pPr>
            <w:r w:rsidRPr="00B64A12">
              <w:rPr>
                <w:b/>
                <w:iCs/>
                <w:szCs w:val="24"/>
              </w:rPr>
              <w:t>CPE-II-</w:t>
            </w:r>
            <w:r w:rsidRPr="00B64A12">
              <w:rPr>
                <w:b/>
                <w:szCs w:val="24"/>
              </w:rPr>
              <w:t>261-</w:t>
            </w:r>
            <w:r w:rsidR="006F6F90">
              <w:rPr>
                <w:b/>
                <w:szCs w:val="24"/>
              </w:rPr>
              <w:t>02/MZ</w:t>
            </w:r>
            <w:r w:rsidRPr="00B64A12">
              <w:rPr>
                <w:b/>
                <w:iCs/>
                <w:szCs w:val="24"/>
              </w:rPr>
              <w:t>/</w:t>
            </w:r>
            <w:r w:rsidR="00B64A12" w:rsidRPr="00B64A12">
              <w:rPr>
                <w:b/>
                <w:iCs/>
                <w:szCs w:val="24"/>
              </w:rPr>
              <w:t>1</w:t>
            </w:r>
            <w:r w:rsidR="00DD2F9A">
              <w:rPr>
                <w:b/>
                <w:iCs/>
                <w:szCs w:val="24"/>
              </w:rPr>
              <w:t>5</w:t>
            </w:r>
            <w:r w:rsidRPr="00DC6968">
              <w:rPr>
                <w:b/>
                <w:szCs w:val="24"/>
              </w:rPr>
              <w:t xml:space="preserve">                                                  </w:t>
            </w:r>
            <w:r>
              <w:rPr>
                <w:b/>
                <w:szCs w:val="24"/>
              </w:rPr>
              <w:t xml:space="preserve">         </w:t>
            </w:r>
            <w:r w:rsidR="00781972">
              <w:rPr>
                <w:b/>
                <w:szCs w:val="24"/>
              </w:rPr>
              <w:t xml:space="preserve">      </w:t>
            </w:r>
            <w:r>
              <w:rPr>
                <w:b/>
                <w:szCs w:val="24"/>
              </w:rPr>
              <w:t xml:space="preserve">                  </w:t>
            </w:r>
            <w:r w:rsidRPr="00DC6968">
              <w:rPr>
                <w:b/>
                <w:szCs w:val="24"/>
              </w:rPr>
              <w:t xml:space="preserve">ZAŁĄCZNIK NR </w:t>
            </w:r>
            <w:r w:rsidR="006F6F90">
              <w:rPr>
                <w:b/>
                <w:szCs w:val="24"/>
              </w:rPr>
              <w:t>1</w:t>
            </w:r>
            <w:r w:rsidR="00B55B50">
              <w:rPr>
                <w:b/>
                <w:szCs w:val="24"/>
              </w:rPr>
              <w:t>1</w:t>
            </w:r>
          </w:p>
          <w:p w:rsidR="00C71C2F" w:rsidRPr="00DC6968" w:rsidRDefault="00C71C2F" w:rsidP="0018465F"/>
        </w:tc>
      </w:tr>
      <w:tr w:rsidR="00C71C2F" w:rsidRPr="00DC6968" w:rsidTr="00781972">
        <w:tc>
          <w:tcPr>
            <w:tcW w:w="9639" w:type="dxa"/>
          </w:tcPr>
          <w:p w:rsidR="00C71C2F" w:rsidRPr="00DC6968" w:rsidRDefault="00C71C2F" w:rsidP="00C71C2F">
            <w:pPr>
              <w:pStyle w:val="Nagwek2"/>
              <w:jc w:val="center"/>
              <w:rPr>
                <w:sz w:val="28"/>
                <w:szCs w:val="28"/>
              </w:rPr>
            </w:pPr>
            <w:r w:rsidRPr="00DC6968">
              <w:rPr>
                <w:sz w:val="28"/>
                <w:szCs w:val="28"/>
              </w:rPr>
              <w:t>OŚWIADCZENIE</w:t>
            </w:r>
            <w:r>
              <w:rPr>
                <w:sz w:val="28"/>
                <w:szCs w:val="28"/>
              </w:rPr>
              <w:t xml:space="preserve"> W ZAKRESIE POSIADANIA AUTORSKICH PRAW MAJĄTKOWYCH</w:t>
            </w:r>
          </w:p>
          <w:p w:rsidR="00C71C2F" w:rsidRPr="00DC6968" w:rsidRDefault="00C71C2F" w:rsidP="0018465F">
            <w:pPr>
              <w:jc w:val="center"/>
            </w:pPr>
          </w:p>
        </w:tc>
      </w:tr>
    </w:tbl>
    <w:p w:rsidR="00FA53F0" w:rsidRPr="0002381A" w:rsidRDefault="00FA53F0">
      <w:pPr>
        <w:spacing w:line="276" w:lineRule="auto"/>
        <w:rPr>
          <w:b/>
          <w:bCs/>
          <w:iCs/>
          <w:sz w:val="24"/>
          <w:szCs w:val="24"/>
        </w:rPr>
      </w:pPr>
    </w:p>
    <w:p w:rsidR="00FA53F0" w:rsidRPr="0002381A" w:rsidRDefault="00FA53F0">
      <w:pPr>
        <w:spacing w:line="276" w:lineRule="auto"/>
        <w:jc w:val="right"/>
        <w:rPr>
          <w:b/>
          <w:bCs/>
          <w:iCs/>
          <w:sz w:val="24"/>
          <w:szCs w:val="24"/>
        </w:rPr>
      </w:pPr>
    </w:p>
    <w:p w:rsidR="00FA53F0" w:rsidRPr="002B6E17" w:rsidRDefault="00FA53F0">
      <w:pPr>
        <w:spacing w:line="276" w:lineRule="auto"/>
        <w:jc w:val="both"/>
        <w:rPr>
          <w:b/>
          <w:sz w:val="24"/>
          <w:szCs w:val="24"/>
        </w:rPr>
      </w:pPr>
      <w:r w:rsidRPr="002B6E17">
        <w:rPr>
          <w:b/>
          <w:sz w:val="24"/>
          <w:szCs w:val="24"/>
        </w:rPr>
        <w:t xml:space="preserve">Przystępując do udziału w konkursie </w:t>
      </w:r>
      <w:r w:rsidRPr="002B6E17">
        <w:rPr>
          <w:b/>
          <w:bCs/>
          <w:sz w:val="24"/>
          <w:szCs w:val="24"/>
        </w:rPr>
        <w:t xml:space="preserve">na </w:t>
      </w:r>
      <w:r w:rsidR="00DD2F9A" w:rsidRPr="00DD2F9A">
        <w:rPr>
          <w:b/>
          <w:bCs/>
          <w:sz w:val="24"/>
          <w:szCs w:val="24"/>
        </w:rPr>
        <w:t>opracowanie projektu graficznego kwartalnego biuletynu „Innowacje bez Granic” oraz projektu graficznego wkładki tematycznej (insertu) do biuletynu</w:t>
      </w:r>
    </w:p>
    <w:p w:rsidR="00FA53F0" w:rsidRPr="0002381A" w:rsidRDefault="00FA53F0">
      <w:pPr>
        <w:spacing w:line="276" w:lineRule="auto"/>
        <w:jc w:val="both"/>
        <w:rPr>
          <w:b/>
          <w:sz w:val="24"/>
          <w:szCs w:val="24"/>
        </w:rPr>
      </w:pPr>
    </w:p>
    <w:p w:rsidR="00FA53F0" w:rsidRPr="0002381A" w:rsidRDefault="00FA53F0">
      <w:pPr>
        <w:spacing w:line="276" w:lineRule="auto"/>
        <w:jc w:val="both"/>
        <w:rPr>
          <w:b/>
          <w:sz w:val="24"/>
          <w:szCs w:val="24"/>
        </w:rPr>
      </w:pPr>
    </w:p>
    <w:p w:rsidR="00FA53F0" w:rsidRPr="0002381A" w:rsidRDefault="00FA53F0">
      <w:pPr>
        <w:spacing w:line="276" w:lineRule="auto"/>
        <w:rPr>
          <w:sz w:val="24"/>
          <w:szCs w:val="24"/>
        </w:rPr>
      </w:pPr>
      <w:r w:rsidRPr="0002381A">
        <w:rPr>
          <w:b/>
          <w:sz w:val="24"/>
          <w:szCs w:val="24"/>
        </w:rPr>
        <w:t>Nazwa / Imię i nazwisko</w:t>
      </w:r>
      <w:r w:rsidRPr="0002381A">
        <w:rPr>
          <w:sz w:val="24"/>
          <w:szCs w:val="24"/>
        </w:rPr>
        <w:t>: ……………………………………………………………………………</w:t>
      </w:r>
    </w:p>
    <w:p w:rsidR="00FA53F0" w:rsidRPr="0002381A" w:rsidRDefault="00FA53F0">
      <w:pPr>
        <w:spacing w:line="276" w:lineRule="auto"/>
        <w:rPr>
          <w:sz w:val="24"/>
          <w:szCs w:val="24"/>
        </w:rPr>
      </w:pPr>
    </w:p>
    <w:p w:rsidR="00FA53F0" w:rsidRPr="0002381A" w:rsidRDefault="00FA53F0">
      <w:pPr>
        <w:spacing w:line="276" w:lineRule="auto"/>
        <w:rPr>
          <w:sz w:val="24"/>
          <w:szCs w:val="24"/>
        </w:rPr>
      </w:pPr>
      <w:r w:rsidRPr="0002381A">
        <w:rPr>
          <w:sz w:val="24"/>
          <w:szCs w:val="24"/>
        </w:rPr>
        <w:t>…………………………………………………………………………………………………………</w:t>
      </w:r>
    </w:p>
    <w:p w:rsidR="00FA53F0" w:rsidRPr="0002381A" w:rsidRDefault="00FA53F0">
      <w:pPr>
        <w:spacing w:line="276" w:lineRule="auto"/>
        <w:rPr>
          <w:sz w:val="24"/>
          <w:szCs w:val="24"/>
        </w:rPr>
      </w:pPr>
    </w:p>
    <w:p w:rsidR="00FA53F0" w:rsidRDefault="00FA53F0">
      <w:pPr>
        <w:spacing w:line="276" w:lineRule="auto"/>
        <w:rPr>
          <w:sz w:val="24"/>
          <w:szCs w:val="24"/>
        </w:rPr>
      </w:pPr>
      <w:r w:rsidRPr="0002381A">
        <w:rPr>
          <w:b/>
          <w:sz w:val="24"/>
          <w:szCs w:val="24"/>
        </w:rPr>
        <w:t xml:space="preserve">Siedziba / Adres zamieszkania </w:t>
      </w:r>
      <w:r w:rsidRPr="0002381A">
        <w:rPr>
          <w:sz w:val="24"/>
          <w:szCs w:val="24"/>
        </w:rPr>
        <w:t>……………………………………………………………………...</w:t>
      </w:r>
      <w:r w:rsidR="00781972">
        <w:rPr>
          <w:sz w:val="24"/>
          <w:szCs w:val="24"/>
        </w:rPr>
        <w:t xml:space="preserve"> </w:t>
      </w:r>
    </w:p>
    <w:p w:rsidR="00781972" w:rsidRDefault="00781972">
      <w:pPr>
        <w:spacing w:line="276" w:lineRule="auto"/>
        <w:rPr>
          <w:sz w:val="24"/>
          <w:szCs w:val="24"/>
        </w:rPr>
      </w:pPr>
    </w:p>
    <w:p w:rsidR="00781972" w:rsidRPr="0002381A" w:rsidRDefault="00781972">
      <w:pPr>
        <w:spacing w:line="276" w:lineRule="auto"/>
        <w:rPr>
          <w:b/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</w:t>
      </w:r>
    </w:p>
    <w:p w:rsidR="00FA53F0" w:rsidRPr="0002381A" w:rsidRDefault="00FA53F0">
      <w:pPr>
        <w:pStyle w:val="WW-Tekstpodstawowy3"/>
        <w:spacing w:line="276" w:lineRule="auto"/>
        <w:rPr>
          <w:szCs w:val="24"/>
        </w:rPr>
      </w:pPr>
    </w:p>
    <w:p w:rsidR="00FA53F0" w:rsidRPr="0002381A" w:rsidRDefault="00781972">
      <w:pPr>
        <w:spacing w:line="276" w:lineRule="auto"/>
        <w:jc w:val="both"/>
        <w:rPr>
          <w:sz w:val="24"/>
          <w:szCs w:val="24"/>
        </w:rPr>
      </w:pPr>
      <w:r w:rsidRPr="0002381A">
        <w:rPr>
          <w:sz w:val="24"/>
          <w:szCs w:val="24"/>
        </w:rPr>
        <w:t>O</w:t>
      </w:r>
      <w:r w:rsidR="00FA53F0" w:rsidRPr="0002381A">
        <w:rPr>
          <w:sz w:val="24"/>
          <w:szCs w:val="24"/>
        </w:rPr>
        <w:t>świadczam</w:t>
      </w:r>
      <w:r>
        <w:rPr>
          <w:sz w:val="24"/>
          <w:szCs w:val="24"/>
        </w:rPr>
        <w:t>/</w:t>
      </w:r>
      <w:r w:rsidR="00FA53F0" w:rsidRPr="0002381A">
        <w:rPr>
          <w:sz w:val="24"/>
          <w:szCs w:val="24"/>
        </w:rPr>
        <w:t>y, że:</w:t>
      </w:r>
    </w:p>
    <w:p w:rsidR="00FA53F0" w:rsidRPr="0002381A" w:rsidRDefault="00FA53F0">
      <w:pPr>
        <w:overflowPunct/>
        <w:autoSpaceDE/>
        <w:autoSpaceDN/>
        <w:adjustRightInd/>
        <w:spacing w:line="276" w:lineRule="auto"/>
        <w:jc w:val="both"/>
        <w:textAlignment w:val="auto"/>
        <w:rPr>
          <w:sz w:val="24"/>
          <w:szCs w:val="24"/>
        </w:rPr>
      </w:pPr>
    </w:p>
    <w:p w:rsidR="00FA53F0" w:rsidRDefault="00FA53F0" w:rsidP="000A1833">
      <w:pPr>
        <w:numPr>
          <w:ilvl w:val="0"/>
          <w:numId w:val="26"/>
        </w:numPr>
        <w:overflowPunct/>
        <w:spacing w:line="276" w:lineRule="auto"/>
        <w:jc w:val="both"/>
        <w:textAlignment w:val="auto"/>
        <w:rPr>
          <w:sz w:val="24"/>
          <w:szCs w:val="24"/>
        </w:rPr>
      </w:pPr>
      <w:r w:rsidRPr="0002381A">
        <w:rPr>
          <w:sz w:val="24"/>
          <w:szCs w:val="24"/>
        </w:rPr>
        <w:t xml:space="preserve">przysługują </w:t>
      </w:r>
      <w:r w:rsidR="006F6F90">
        <w:rPr>
          <w:sz w:val="24"/>
          <w:szCs w:val="24"/>
        </w:rPr>
        <w:t>nam/</w:t>
      </w:r>
      <w:r w:rsidRPr="0002381A">
        <w:rPr>
          <w:sz w:val="24"/>
          <w:szCs w:val="24"/>
        </w:rPr>
        <w:t>mi wyłączne i nieograniczone prawa autorskie do zgłoszonej do konkursu pracy konkursowej oraz że nie zaciągnę jakichkolwiek zobowiązań, które ograniczałyby lub wyłączały moje prawo do wykorzystania przysługujących mi praw do pracy konkursowej</w:t>
      </w:r>
      <w:r w:rsidR="005C620D">
        <w:rPr>
          <w:sz w:val="24"/>
          <w:szCs w:val="24"/>
        </w:rPr>
        <w:t>;</w:t>
      </w:r>
    </w:p>
    <w:p w:rsidR="00781972" w:rsidRPr="00781972" w:rsidRDefault="00FA53F0" w:rsidP="00781972">
      <w:pPr>
        <w:numPr>
          <w:ilvl w:val="0"/>
          <w:numId w:val="26"/>
        </w:numPr>
        <w:overflowPunct/>
        <w:spacing w:line="276" w:lineRule="auto"/>
        <w:jc w:val="both"/>
        <w:textAlignment w:val="auto"/>
        <w:rPr>
          <w:sz w:val="24"/>
          <w:szCs w:val="24"/>
        </w:rPr>
      </w:pPr>
      <w:r>
        <w:rPr>
          <w:sz w:val="24"/>
          <w:szCs w:val="24"/>
        </w:rPr>
        <w:t>w przypadku nagrodzenia</w:t>
      </w:r>
      <w:r w:rsidRPr="0002381A">
        <w:rPr>
          <w:sz w:val="24"/>
          <w:szCs w:val="24"/>
        </w:rPr>
        <w:t xml:space="preserve"> złożonej przeze mni</w:t>
      </w:r>
      <w:r>
        <w:rPr>
          <w:sz w:val="24"/>
          <w:szCs w:val="24"/>
        </w:rPr>
        <w:t>e pracy konkursowej</w:t>
      </w:r>
      <w:r w:rsidRPr="0002381A">
        <w:rPr>
          <w:sz w:val="24"/>
          <w:szCs w:val="24"/>
        </w:rPr>
        <w:t>, przeniosę na Organizatora konkursu autorskie prawa majątkowe do tej pracy na następujących polach eksploatacji:</w:t>
      </w:r>
      <w:r w:rsidR="00781972">
        <w:rPr>
          <w:sz w:val="24"/>
          <w:szCs w:val="24"/>
        </w:rPr>
        <w:t xml:space="preserve"> </w:t>
      </w:r>
    </w:p>
    <w:p w:rsidR="00781972" w:rsidRPr="00781972" w:rsidRDefault="00781972" w:rsidP="00781972">
      <w:pPr>
        <w:pStyle w:val="Akapitzlist"/>
        <w:numPr>
          <w:ilvl w:val="1"/>
          <w:numId w:val="48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  <w:lang w:val="pl-PL"/>
        </w:rPr>
      </w:pPr>
      <w:r w:rsidRPr="00781972">
        <w:rPr>
          <w:rFonts w:ascii="Times New Roman" w:hAnsi="Times New Roman"/>
          <w:sz w:val="24"/>
          <w:szCs w:val="24"/>
          <w:lang w:val="pl-PL"/>
        </w:rPr>
        <w:t>utrwalanie;</w:t>
      </w:r>
    </w:p>
    <w:p w:rsidR="00781972" w:rsidRPr="00781972" w:rsidRDefault="00781972" w:rsidP="00781972">
      <w:pPr>
        <w:pStyle w:val="Akapitzlist"/>
        <w:numPr>
          <w:ilvl w:val="1"/>
          <w:numId w:val="48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  <w:lang w:val="pl-PL"/>
        </w:rPr>
      </w:pPr>
      <w:r w:rsidRPr="00781972">
        <w:rPr>
          <w:rFonts w:ascii="Times New Roman" w:hAnsi="Times New Roman"/>
          <w:sz w:val="24"/>
          <w:szCs w:val="24"/>
          <w:lang w:val="pl-PL"/>
        </w:rPr>
        <w:t>digitalizacja;</w:t>
      </w:r>
    </w:p>
    <w:p w:rsidR="00781972" w:rsidRPr="00781972" w:rsidRDefault="00781972" w:rsidP="00781972">
      <w:pPr>
        <w:pStyle w:val="Akapitzlist"/>
        <w:numPr>
          <w:ilvl w:val="1"/>
          <w:numId w:val="48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  <w:lang w:val="pl-PL"/>
        </w:rPr>
      </w:pPr>
      <w:r w:rsidRPr="00781972">
        <w:rPr>
          <w:rFonts w:ascii="Times New Roman" w:hAnsi="Times New Roman"/>
          <w:sz w:val="24"/>
          <w:szCs w:val="24"/>
          <w:lang w:val="pl-PL"/>
        </w:rPr>
        <w:t>wprowadzanie do pamięci komputera;</w:t>
      </w:r>
    </w:p>
    <w:p w:rsidR="00781972" w:rsidRPr="00781972" w:rsidRDefault="00781972" w:rsidP="00781972">
      <w:pPr>
        <w:pStyle w:val="Akapitzlist"/>
        <w:numPr>
          <w:ilvl w:val="1"/>
          <w:numId w:val="48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  <w:lang w:val="pl-PL"/>
        </w:rPr>
      </w:pPr>
      <w:r w:rsidRPr="00781972">
        <w:rPr>
          <w:rFonts w:ascii="Times New Roman" w:hAnsi="Times New Roman"/>
          <w:sz w:val="24"/>
          <w:szCs w:val="24"/>
          <w:lang w:val="pl-PL"/>
        </w:rPr>
        <w:t>sporządzanie wydruku komputerowego;</w:t>
      </w:r>
    </w:p>
    <w:p w:rsidR="00781972" w:rsidRPr="00781972" w:rsidRDefault="00781972" w:rsidP="00781972">
      <w:pPr>
        <w:pStyle w:val="Akapitzlist"/>
        <w:numPr>
          <w:ilvl w:val="1"/>
          <w:numId w:val="48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  <w:lang w:val="pl-PL"/>
        </w:rPr>
      </w:pPr>
      <w:r w:rsidRPr="00781972">
        <w:rPr>
          <w:rFonts w:ascii="Times New Roman" w:hAnsi="Times New Roman"/>
          <w:sz w:val="24"/>
          <w:szCs w:val="24"/>
          <w:lang w:val="pl-PL"/>
        </w:rPr>
        <w:t>zwielokrotnienie poprzez druk, nagrywanie na dysku optycznym;</w:t>
      </w:r>
    </w:p>
    <w:p w:rsidR="00781972" w:rsidRPr="00781972" w:rsidRDefault="00781972" w:rsidP="00781972">
      <w:pPr>
        <w:pStyle w:val="Akapitzlist"/>
        <w:numPr>
          <w:ilvl w:val="1"/>
          <w:numId w:val="48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  <w:lang w:val="pl-PL"/>
        </w:rPr>
      </w:pPr>
      <w:r w:rsidRPr="00781972">
        <w:rPr>
          <w:rFonts w:ascii="Times New Roman" w:hAnsi="Times New Roman"/>
          <w:sz w:val="24"/>
          <w:szCs w:val="24"/>
          <w:lang w:val="pl-PL"/>
        </w:rPr>
        <w:t>wprowadzenie do obrotu;</w:t>
      </w:r>
    </w:p>
    <w:p w:rsidR="00781972" w:rsidRPr="00781972" w:rsidRDefault="00781972" w:rsidP="00781972">
      <w:pPr>
        <w:pStyle w:val="Akapitzlist"/>
        <w:numPr>
          <w:ilvl w:val="1"/>
          <w:numId w:val="48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  <w:lang w:val="pl-PL"/>
        </w:rPr>
      </w:pPr>
      <w:r w:rsidRPr="00781972">
        <w:rPr>
          <w:rFonts w:ascii="Times New Roman" w:hAnsi="Times New Roman"/>
          <w:sz w:val="24"/>
          <w:szCs w:val="24"/>
          <w:lang w:val="pl-PL"/>
        </w:rPr>
        <w:t>nieodpłatne wypożyczenie lub udostępnienie zwielokrotnionych egzemplarzy;</w:t>
      </w:r>
    </w:p>
    <w:p w:rsidR="00781972" w:rsidRPr="00781972" w:rsidRDefault="00781972" w:rsidP="00781972">
      <w:pPr>
        <w:pStyle w:val="Akapitzlist"/>
        <w:numPr>
          <w:ilvl w:val="1"/>
          <w:numId w:val="48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  <w:lang w:val="pl-PL"/>
        </w:rPr>
      </w:pPr>
      <w:r w:rsidRPr="00781972">
        <w:rPr>
          <w:rFonts w:ascii="Times New Roman" w:hAnsi="Times New Roman"/>
          <w:sz w:val="24"/>
          <w:szCs w:val="24"/>
          <w:lang w:val="pl-PL"/>
        </w:rPr>
        <w:t>wprowadzenie w całości lub części do sieci komputerowej Internet w sposób umożliwiający transmisję odbiorczą przez zainteresowanego użytkownika;</w:t>
      </w:r>
    </w:p>
    <w:p w:rsidR="00FA53F0" w:rsidRPr="00781972" w:rsidRDefault="00781972" w:rsidP="00781972">
      <w:pPr>
        <w:pStyle w:val="Akapitzlist"/>
        <w:numPr>
          <w:ilvl w:val="1"/>
          <w:numId w:val="48"/>
        </w:numPr>
        <w:spacing w:after="0"/>
        <w:ind w:left="709" w:hanging="283"/>
        <w:jc w:val="both"/>
        <w:rPr>
          <w:rFonts w:ascii="Times New Roman" w:hAnsi="Times New Roman"/>
          <w:sz w:val="24"/>
          <w:szCs w:val="24"/>
          <w:lang w:val="pl-PL"/>
        </w:rPr>
      </w:pPr>
      <w:r w:rsidRPr="00781972">
        <w:rPr>
          <w:rFonts w:ascii="Times New Roman" w:hAnsi="Times New Roman"/>
          <w:sz w:val="24"/>
          <w:szCs w:val="24"/>
          <w:lang w:val="pl-PL"/>
        </w:rPr>
        <w:t>publikacja i rozpowszechnianie w całości lub w części, w sieci Internet, łącz</w:t>
      </w:r>
      <w:r>
        <w:rPr>
          <w:rFonts w:ascii="Times New Roman" w:hAnsi="Times New Roman"/>
          <w:sz w:val="24"/>
          <w:szCs w:val="24"/>
          <w:lang w:val="pl-PL"/>
        </w:rPr>
        <w:t>nie z utrwalaniem w pamięci RAM</w:t>
      </w:r>
      <w:r w:rsidR="005C620D">
        <w:rPr>
          <w:rFonts w:ascii="Times New Roman" w:hAnsi="Times New Roman"/>
          <w:sz w:val="24"/>
          <w:szCs w:val="24"/>
          <w:lang w:val="pl-PL"/>
        </w:rPr>
        <w:t>;</w:t>
      </w:r>
      <w:r>
        <w:rPr>
          <w:rFonts w:ascii="Times New Roman" w:hAnsi="Times New Roman"/>
          <w:sz w:val="24"/>
          <w:szCs w:val="24"/>
          <w:lang w:val="pl-PL"/>
        </w:rPr>
        <w:t xml:space="preserve"> </w:t>
      </w:r>
    </w:p>
    <w:p w:rsidR="00FA53F0" w:rsidRDefault="00FA53F0" w:rsidP="000A1833">
      <w:pPr>
        <w:numPr>
          <w:ilvl w:val="0"/>
          <w:numId w:val="26"/>
        </w:numPr>
        <w:overflowPunct/>
        <w:spacing w:line="276" w:lineRule="auto"/>
        <w:jc w:val="both"/>
        <w:textAlignment w:val="auto"/>
        <w:rPr>
          <w:sz w:val="24"/>
          <w:szCs w:val="24"/>
        </w:rPr>
      </w:pPr>
      <w:r w:rsidRPr="0002381A">
        <w:rPr>
          <w:sz w:val="24"/>
          <w:szCs w:val="24"/>
        </w:rPr>
        <w:t>praca konkursowa stanowi w całości dzieło oryginalne, nie naruszające praw autorskich osób trzecich ani przepisów o ochronie tajemnicy państwowej i służbowej oraz nie istnieją żadne inne okoliczności, które mogłyby narazić Organizatora konkursu na odpowiedzialność wobec osób trzecich z tytułu korzystania z pr</w:t>
      </w:r>
      <w:r w:rsidR="005C620D">
        <w:rPr>
          <w:sz w:val="24"/>
          <w:szCs w:val="24"/>
        </w:rPr>
        <w:t>acy konkursowej;</w:t>
      </w:r>
    </w:p>
    <w:p w:rsidR="00FA53F0" w:rsidRDefault="00FA53F0" w:rsidP="000A1833">
      <w:pPr>
        <w:numPr>
          <w:ilvl w:val="0"/>
          <w:numId w:val="26"/>
        </w:numPr>
        <w:overflowPunct/>
        <w:spacing w:line="276" w:lineRule="auto"/>
        <w:jc w:val="both"/>
        <w:textAlignment w:val="auto"/>
        <w:rPr>
          <w:sz w:val="24"/>
          <w:szCs w:val="24"/>
        </w:rPr>
      </w:pPr>
      <w:r w:rsidRPr="0002381A">
        <w:rPr>
          <w:sz w:val="24"/>
          <w:szCs w:val="24"/>
        </w:rPr>
        <w:t>w przypadku dochodzenia na drodze sądowej przez osoby trzecie roszczeń wynikających z</w:t>
      </w:r>
      <w:r w:rsidR="005C620D">
        <w:rPr>
          <w:sz w:val="24"/>
          <w:szCs w:val="24"/>
        </w:rPr>
        <w:t> </w:t>
      </w:r>
      <w:r w:rsidRPr="0002381A">
        <w:rPr>
          <w:sz w:val="24"/>
          <w:szCs w:val="24"/>
        </w:rPr>
        <w:t>korzystania przez Organizatora konkursu z pracy k</w:t>
      </w:r>
      <w:r w:rsidR="00246433">
        <w:rPr>
          <w:sz w:val="24"/>
          <w:szCs w:val="24"/>
        </w:rPr>
        <w:t>onkursowej</w:t>
      </w:r>
      <w:r w:rsidRPr="0002381A">
        <w:rPr>
          <w:sz w:val="24"/>
          <w:szCs w:val="24"/>
        </w:rPr>
        <w:t xml:space="preserve">, zobowiązuję się do </w:t>
      </w:r>
      <w:r w:rsidRPr="0002381A">
        <w:rPr>
          <w:sz w:val="24"/>
          <w:szCs w:val="24"/>
        </w:rPr>
        <w:lastRenderedPageBreak/>
        <w:t>przystąpienia do procesu po stronie Organizatora konkursu i podjęcia wszelkich czynności w</w:t>
      </w:r>
      <w:r w:rsidR="005C620D">
        <w:rPr>
          <w:sz w:val="24"/>
          <w:szCs w:val="24"/>
        </w:rPr>
        <w:t> </w:t>
      </w:r>
      <w:r w:rsidRPr="0002381A">
        <w:rPr>
          <w:sz w:val="24"/>
          <w:szCs w:val="24"/>
        </w:rPr>
        <w:t>celu zwolnienia go z udziału w sprawie</w:t>
      </w:r>
      <w:r w:rsidR="005C620D">
        <w:rPr>
          <w:sz w:val="24"/>
          <w:szCs w:val="24"/>
        </w:rPr>
        <w:t>;</w:t>
      </w:r>
    </w:p>
    <w:p w:rsidR="00FA53F0" w:rsidRDefault="00FA53F0" w:rsidP="000A1833">
      <w:pPr>
        <w:numPr>
          <w:ilvl w:val="0"/>
          <w:numId w:val="26"/>
        </w:numPr>
        <w:overflowPunct/>
        <w:spacing w:line="276" w:lineRule="auto"/>
        <w:jc w:val="both"/>
        <w:textAlignment w:val="auto"/>
        <w:rPr>
          <w:sz w:val="24"/>
          <w:szCs w:val="24"/>
        </w:rPr>
      </w:pPr>
      <w:r w:rsidRPr="0002381A">
        <w:rPr>
          <w:sz w:val="24"/>
          <w:szCs w:val="24"/>
        </w:rPr>
        <w:t>w przypadku wystąpienia przeciwko Organizatorowi konkursu, w związku z korzystaniem przez niego z pracy konkursowej, przez osobę trzecią z uzasadnionymi, potwierdzonymi na drodze sądowej roszczeniami, wynikającymi z naruszenia jej praw, zobowiązuję się do zaspokojenia tych roszczeń w wysokości ustalonej przez sąd i zwolnienia Organizatora konkursu od obowiązku świadczeń z tego tytułu.</w:t>
      </w:r>
    </w:p>
    <w:p w:rsidR="00FA53F0" w:rsidRPr="0002381A" w:rsidRDefault="00FA53F0">
      <w:pPr>
        <w:spacing w:line="276" w:lineRule="auto"/>
        <w:ind w:left="660"/>
        <w:jc w:val="both"/>
        <w:rPr>
          <w:sz w:val="24"/>
          <w:szCs w:val="24"/>
        </w:rPr>
      </w:pPr>
    </w:p>
    <w:p w:rsidR="00FA53F0" w:rsidRPr="0002381A" w:rsidRDefault="00FA53F0">
      <w:pPr>
        <w:spacing w:line="276" w:lineRule="auto"/>
        <w:ind w:left="660"/>
        <w:jc w:val="both"/>
        <w:rPr>
          <w:sz w:val="24"/>
          <w:szCs w:val="24"/>
        </w:rPr>
      </w:pPr>
    </w:p>
    <w:p w:rsidR="00FA53F0" w:rsidRPr="0002381A" w:rsidRDefault="00FA53F0">
      <w:pPr>
        <w:spacing w:line="276" w:lineRule="auto"/>
        <w:ind w:left="660"/>
        <w:jc w:val="both"/>
        <w:rPr>
          <w:sz w:val="24"/>
          <w:szCs w:val="24"/>
        </w:rPr>
      </w:pPr>
    </w:p>
    <w:p w:rsidR="00C71C2F" w:rsidRPr="00DC6968" w:rsidRDefault="005C620D" w:rsidP="00C71C2F">
      <w:pPr>
        <w:tabs>
          <w:tab w:val="left" w:pos="5670"/>
        </w:tabs>
        <w:spacing w:line="240" w:lineRule="exact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C71C2F" w:rsidRPr="00DC6968">
        <w:rPr>
          <w:sz w:val="24"/>
          <w:szCs w:val="24"/>
        </w:rPr>
        <w:t>................................., dn. ..................... 20</w:t>
      </w:r>
      <w:r w:rsidR="00AF3189">
        <w:rPr>
          <w:sz w:val="24"/>
          <w:szCs w:val="24"/>
        </w:rPr>
        <w:t>1</w:t>
      </w:r>
      <w:r w:rsidR="00DF124F">
        <w:rPr>
          <w:sz w:val="24"/>
          <w:szCs w:val="24"/>
        </w:rPr>
        <w:t>5</w:t>
      </w:r>
      <w:r w:rsidR="00C71C2F">
        <w:rPr>
          <w:sz w:val="24"/>
          <w:szCs w:val="24"/>
        </w:rPr>
        <w:t xml:space="preserve"> </w:t>
      </w:r>
      <w:r w:rsidR="00C71C2F" w:rsidRPr="00DC6968">
        <w:rPr>
          <w:sz w:val="24"/>
          <w:szCs w:val="24"/>
        </w:rPr>
        <w:t>r.              ...........</w:t>
      </w:r>
      <w:r w:rsidR="00C71C2F">
        <w:rPr>
          <w:sz w:val="24"/>
          <w:szCs w:val="24"/>
        </w:rPr>
        <w:t>..............................</w:t>
      </w:r>
      <w:r w:rsidR="00C71C2F" w:rsidRPr="00DC6968">
        <w:rPr>
          <w:sz w:val="24"/>
          <w:szCs w:val="24"/>
        </w:rPr>
        <w:t>..................</w:t>
      </w:r>
      <w:r>
        <w:rPr>
          <w:sz w:val="24"/>
          <w:szCs w:val="24"/>
        </w:rPr>
        <w:t>......</w:t>
      </w:r>
    </w:p>
    <w:p w:rsidR="00C71C2F" w:rsidRDefault="005C620D" w:rsidP="00C71C2F">
      <w:pPr>
        <w:tabs>
          <w:tab w:val="left" w:pos="4962"/>
        </w:tabs>
        <w:spacing w:line="240" w:lineRule="exact"/>
        <w:ind w:left="5664"/>
        <w:jc w:val="both"/>
      </w:pPr>
      <w:r>
        <w:rPr>
          <w:sz w:val="24"/>
        </w:rPr>
        <w:t xml:space="preserve">      </w:t>
      </w:r>
      <w:r w:rsidR="00C71C2F" w:rsidRPr="00DC6968">
        <w:rPr>
          <w:sz w:val="24"/>
        </w:rPr>
        <w:t>(</w:t>
      </w:r>
      <w:r w:rsidR="00C71C2F" w:rsidRPr="00DC6968">
        <w:t>podpis/y osoby/osób uprawnionej/</w:t>
      </w:r>
      <w:proofErr w:type="spellStart"/>
      <w:r w:rsidR="00C71C2F" w:rsidRPr="00DC6968">
        <w:t>ych</w:t>
      </w:r>
      <w:proofErr w:type="spellEnd"/>
      <w:r w:rsidR="00C71C2F" w:rsidRPr="00DC6968">
        <w:t>)</w:t>
      </w:r>
    </w:p>
    <w:p w:rsidR="00FA53F0" w:rsidRPr="0002381A" w:rsidRDefault="00FA53F0">
      <w:pPr>
        <w:spacing w:line="276" w:lineRule="auto"/>
        <w:rPr>
          <w:sz w:val="18"/>
          <w:szCs w:val="18"/>
        </w:rPr>
      </w:pPr>
    </w:p>
    <w:p w:rsidR="00FA53F0" w:rsidRPr="0002381A" w:rsidRDefault="00FA53F0">
      <w:pPr>
        <w:pStyle w:val="Zwykytekst"/>
        <w:spacing w:before="120" w:line="276" w:lineRule="auto"/>
        <w:rPr>
          <w:rFonts w:ascii="Times New Roman" w:hAnsi="Times New Roman"/>
          <w:b/>
          <w:sz w:val="24"/>
          <w:szCs w:val="24"/>
        </w:rPr>
      </w:pPr>
    </w:p>
    <w:sectPr w:rsidR="00FA53F0" w:rsidRPr="0002381A" w:rsidSect="001037B6">
      <w:footerReference w:type="even" r:id="rId8"/>
      <w:footerReference w:type="default" r:id="rId9"/>
      <w:pgSz w:w="11907" w:h="16839" w:code="9"/>
      <w:pgMar w:top="1418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5AB2" w:rsidRDefault="00D05AB2">
      <w:r>
        <w:separator/>
      </w:r>
    </w:p>
  </w:endnote>
  <w:endnote w:type="continuationSeparator" w:id="0">
    <w:p w:rsidR="00D05AB2" w:rsidRDefault="00D05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OpenSymbol">
    <w:panose1 w:val="0501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Myriad Pro Light">
    <w:panose1 w:val="00000000000000000000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DejaVu Sans">
    <w:panose1 w:val="020B0603030804020204"/>
    <w:charset w:val="EE"/>
    <w:family w:val="swiss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3F0" w:rsidRDefault="007B3AB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FA53F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A53F0" w:rsidRDefault="00FA53F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53F0" w:rsidRDefault="00FA53F0" w:rsidP="00C71C2F">
    <w:pPr>
      <w:pStyle w:val="Stopka"/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5AB2" w:rsidRDefault="00D05AB2">
      <w:r>
        <w:separator/>
      </w:r>
    </w:p>
  </w:footnote>
  <w:footnote w:type="continuationSeparator" w:id="0">
    <w:p w:rsidR="00D05AB2" w:rsidRDefault="00D05AB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4"/>
    <w:multiLevelType w:val="multi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</w:pPr>
      <w:rPr>
        <w:rFonts w:ascii="OpenSymbol" w:hAnsi="OpenSymbol"/>
      </w:rPr>
    </w:lvl>
  </w:abstractNum>
  <w:abstractNum w:abstractNumId="1">
    <w:nsid w:val="0000000A"/>
    <w:multiLevelType w:val="multilevel"/>
    <w:tmpl w:val="0000000A"/>
    <w:name w:val="WW8Num10"/>
    <w:lvl w:ilvl="0">
      <w:start w:val="2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ascii="Symbol" w:hAnsi="Symbol"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2">
    <w:nsid w:val="0000000C"/>
    <w:multiLevelType w:val="multilevel"/>
    <w:tmpl w:val="0000000C"/>
    <w:name w:val="WW8Num14"/>
    <w:lvl w:ilvl="0">
      <w:start w:val="7"/>
      <w:numFmt w:val="decimal"/>
      <w:lvlText w:val="%1.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</w:pPr>
      <w:rPr>
        <w:rFonts w:ascii="Symbol" w:hAnsi="Symbol" w:cs="Courier New"/>
      </w:rPr>
    </w:lvl>
    <w:lvl w:ilvl="2">
      <w:start w:val="1"/>
      <w:numFmt w:val="decimal"/>
      <w:lvlText w:val="%1.%2.%3."/>
      <w:lvlJc w:val="left"/>
      <w:pPr>
        <w:tabs>
          <w:tab w:val="num" w:pos="0"/>
        </w:tabs>
      </w:pPr>
      <w:rPr>
        <w:rFonts w:ascii="Symbol" w:hAnsi="Symbol" w:cs="Courier New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</w:pPr>
      <w:rPr>
        <w:rFonts w:ascii="Symbol" w:hAnsi="Symbol" w:cs="Courier New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</w:pPr>
      <w:rPr>
        <w:rFonts w:cs="Times New Roman"/>
        <w:b/>
        <w:i w:val="0"/>
        <w:sz w:val="2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</w:pPr>
      <w:rPr>
        <w:rFonts w:cs="Times New Roman"/>
      </w:rPr>
    </w:lvl>
  </w:abstractNum>
  <w:abstractNum w:abstractNumId="3">
    <w:nsid w:val="00000012"/>
    <w:multiLevelType w:val="multilevel"/>
    <w:tmpl w:val="00000012"/>
    <w:name w:val="WW8Num20"/>
    <w:lvl w:ilvl="0">
      <w:start w:val="10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47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cs="Times New Roman"/>
      </w:rPr>
    </w:lvl>
  </w:abstractNum>
  <w:abstractNum w:abstractNumId="4">
    <w:nsid w:val="00000015"/>
    <w:multiLevelType w:val="multilevel"/>
    <w:tmpl w:val="00000015"/>
    <w:name w:val="WW8Num23"/>
    <w:lvl w:ilvl="0">
      <w:start w:val="6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927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854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21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348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1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42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09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36" w:hanging="1800"/>
      </w:pPr>
      <w:rPr>
        <w:rFonts w:cs="Times New Roman"/>
      </w:rPr>
    </w:lvl>
  </w:abstractNum>
  <w:abstractNum w:abstractNumId="5">
    <w:nsid w:val="0000001E"/>
    <w:multiLevelType w:val="multilevel"/>
    <w:tmpl w:val="0000001E"/>
    <w:name w:val="WW8Num33"/>
    <w:lvl w:ilvl="0">
      <w:start w:val="15"/>
      <w:numFmt w:val="decimal"/>
      <w:lvlText w:val="%1."/>
      <w:lvlJc w:val="left"/>
      <w:pPr>
        <w:tabs>
          <w:tab w:val="num" w:pos="0"/>
        </w:tabs>
        <w:ind w:left="480" w:hanging="48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189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138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47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916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625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694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6403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7472" w:hanging="1800"/>
      </w:pPr>
      <w:rPr>
        <w:rFonts w:cs="Times New Roman"/>
      </w:rPr>
    </w:lvl>
  </w:abstractNum>
  <w:abstractNum w:abstractNumId="6">
    <w:nsid w:val="011B0479"/>
    <w:multiLevelType w:val="hybridMultilevel"/>
    <w:tmpl w:val="D570D2BE"/>
    <w:lvl w:ilvl="0" w:tplc="26AE2AE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7">
    <w:nsid w:val="01B6489B"/>
    <w:multiLevelType w:val="multilevel"/>
    <w:tmpl w:val="CF8018CE"/>
    <w:lvl w:ilvl="0">
      <w:start w:val="2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8">
    <w:nsid w:val="03A20804"/>
    <w:multiLevelType w:val="hybridMultilevel"/>
    <w:tmpl w:val="D69A6D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049F01A3"/>
    <w:multiLevelType w:val="multilevel"/>
    <w:tmpl w:val="C6D68782"/>
    <w:lvl w:ilvl="0">
      <w:start w:val="10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05E95DFB"/>
    <w:multiLevelType w:val="multilevel"/>
    <w:tmpl w:val="AD307BB6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1">
    <w:nsid w:val="079A59C0"/>
    <w:multiLevelType w:val="multilevel"/>
    <w:tmpl w:val="956E1DB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  <w:b/>
      </w:rPr>
    </w:lvl>
    <w:lvl w:ilvl="1">
      <w:start w:val="4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2">
    <w:nsid w:val="102B651D"/>
    <w:multiLevelType w:val="multilevel"/>
    <w:tmpl w:val="6E5A0F58"/>
    <w:lvl w:ilvl="0">
      <w:start w:val="1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/>
        <w:i w:val="0"/>
        <w:color w:val="auto"/>
      </w:r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13">
    <w:nsid w:val="10705EC5"/>
    <w:multiLevelType w:val="hybridMultilevel"/>
    <w:tmpl w:val="EF0E6CD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11077200"/>
    <w:multiLevelType w:val="hybridMultilevel"/>
    <w:tmpl w:val="F8D0C896"/>
    <w:lvl w:ilvl="0" w:tplc="FFFFFFFF">
      <w:start w:val="2"/>
      <w:numFmt w:val="upperRoman"/>
      <w:pStyle w:val="Nagwek9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5">
    <w:nsid w:val="1165726C"/>
    <w:multiLevelType w:val="hybridMultilevel"/>
    <w:tmpl w:val="392C9508"/>
    <w:lvl w:ilvl="0" w:tplc="F384A52E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118B2CB3"/>
    <w:multiLevelType w:val="hybridMultilevel"/>
    <w:tmpl w:val="E9DAEF40"/>
    <w:lvl w:ilvl="0" w:tplc="262E289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7">
    <w:nsid w:val="13CC292D"/>
    <w:multiLevelType w:val="multilevel"/>
    <w:tmpl w:val="A2CACCD4"/>
    <w:lvl w:ilvl="0">
      <w:start w:val="9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18">
    <w:nsid w:val="163764FA"/>
    <w:multiLevelType w:val="hybridMultilevel"/>
    <w:tmpl w:val="0270C37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BA65D6E"/>
    <w:multiLevelType w:val="multilevel"/>
    <w:tmpl w:val="EDBAA77E"/>
    <w:lvl w:ilvl="0">
      <w:start w:val="14"/>
      <w:numFmt w:val="decimal"/>
      <w:lvlText w:val="%1"/>
      <w:lvlJc w:val="left"/>
      <w:pPr>
        <w:ind w:left="420" w:hanging="420"/>
      </w:pPr>
      <w:rPr>
        <w:rFonts w:cs="Times New Roman" w:hint="default"/>
        <w:b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b w:val="0"/>
      </w:rPr>
    </w:lvl>
  </w:abstractNum>
  <w:abstractNum w:abstractNumId="20">
    <w:nsid w:val="1C6E69B3"/>
    <w:multiLevelType w:val="hybridMultilevel"/>
    <w:tmpl w:val="756A08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2EA20EC"/>
    <w:multiLevelType w:val="multilevel"/>
    <w:tmpl w:val="8DD216CA"/>
    <w:lvl w:ilvl="0">
      <w:start w:val="3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2">
    <w:nsid w:val="261B0146"/>
    <w:multiLevelType w:val="hybridMultilevel"/>
    <w:tmpl w:val="333023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28004DD3"/>
    <w:multiLevelType w:val="hybridMultilevel"/>
    <w:tmpl w:val="4E2C828C"/>
    <w:lvl w:ilvl="0" w:tplc="E878D856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B97A36C6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2AA65D20"/>
    <w:multiLevelType w:val="multilevel"/>
    <w:tmpl w:val="9E28EB92"/>
    <w:lvl w:ilvl="0">
      <w:start w:val="11"/>
      <w:numFmt w:val="decimal"/>
      <w:lvlText w:val="%1"/>
      <w:lvlJc w:val="left"/>
      <w:pPr>
        <w:ind w:left="420" w:hanging="420"/>
      </w:pPr>
      <w:rPr>
        <w:rFonts w:cs="Times New Roman" w:hint="default"/>
        <w:i w:val="0"/>
      </w:rPr>
    </w:lvl>
    <w:lvl w:ilvl="1">
      <w:start w:val="3"/>
      <w:numFmt w:val="decimal"/>
      <w:lvlText w:val="%1.%2"/>
      <w:lvlJc w:val="left"/>
      <w:pPr>
        <w:ind w:left="420" w:hanging="420"/>
      </w:pPr>
      <w:rPr>
        <w:rFonts w:cs="Times New Roman"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  <w:i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  <w:i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  <w:i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  <w:i w:val="0"/>
      </w:rPr>
    </w:lvl>
  </w:abstractNum>
  <w:abstractNum w:abstractNumId="25">
    <w:nsid w:val="2CF44AB2"/>
    <w:multiLevelType w:val="hybridMultilevel"/>
    <w:tmpl w:val="1486B564"/>
    <w:lvl w:ilvl="0" w:tplc="5F6AD08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2E570263"/>
    <w:multiLevelType w:val="hybridMultilevel"/>
    <w:tmpl w:val="639A7772"/>
    <w:lvl w:ilvl="0" w:tplc="1534A9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2E7E45D8"/>
    <w:multiLevelType w:val="multilevel"/>
    <w:tmpl w:val="4F7813DA"/>
    <w:lvl w:ilvl="0">
      <w:start w:val="8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8">
    <w:nsid w:val="341C54B9"/>
    <w:multiLevelType w:val="multilevel"/>
    <w:tmpl w:val="2272E4A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29">
    <w:nsid w:val="34247BE6"/>
    <w:multiLevelType w:val="hybridMultilevel"/>
    <w:tmpl w:val="8C3E95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367D2903"/>
    <w:multiLevelType w:val="hybridMultilevel"/>
    <w:tmpl w:val="19FAF98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73A6072"/>
    <w:multiLevelType w:val="multilevel"/>
    <w:tmpl w:val="7E2E11B8"/>
    <w:lvl w:ilvl="0">
      <w:start w:val="18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2">
    <w:nsid w:val="37B145E2"/>
    <w:multiLevelType w:val="hybridMultilevel"/>
    <w:tmpl w:val="4278421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01F1B53"/>
    <w:multiLevelType w:val="hybridMultilevel"/>
    <w:tmpl w:val="3F9ED9F4"/>
    <w:lvl w:ilvl="0" w:tplc="E46482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1" w:tplc="0415000F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34">
    <w:nsid w:val="48704380"/>
    <w:multiLevelType w:val="multilevel"/>
    <w:tmpl w:val="D27C8CF0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35">
    <w:nsid w:val="4FD96E02"/>
    <w:multiLevelType w:val="multilevel"/>
    <w:tmpl w:val="6B145642"/>
    <w:lvl w:ilvl="0">
      <w:start w:val="10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50D3773A"/>
    <w:multiLevelType w:val="multilevel"/>
    <w:tmpl w:val="9DD21528"/>
    <w:lvl w:ilvl="0">
      <w:start w:val="1"/>
      <w:numFmt w:val="decimal"/>
      <w:lvlText w:val="%1."/>
      <w:lvlJc w:val="left"/>
      <w:pPr>
        <w:ind w:left="660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8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Times New Roman" w:hint="default"/>
      </w:rPr>
    </w:lvl>
  </w:abstractNum>
  <w:abstractNum w:abstractNumId="37">
    <w:nsid w:val="51311047"/>
    <w:multiLevelType w:val="hybridMultilevel"/>
    <w:tmpl w:val="1F6275BE"/>
    <w:lvl w:ilvl="0" w:tplc="6E508C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>
    <w:nsid w:val="52722382"/>
    <w:multiLevelType w:val="hybridMultilevel"/>
    <w:tmpl w:val="D1BE1D22"/>
    <w:lvl w:ilvl="0" w:tplc="E34C8E0C">
      <w:start w:val="1"/>
      <w:numFmt w:val="decimal"/>
      <w:lvlText w:val="%1)"/>
      <w:lvlJc w:val="left"/>
      <w:pPr>
        <w:ind w:left="860" w:hanging="360"/>
      </w:pPr>
      <w:rPr>
        <w:rFonts w:cs="Times New Roman"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15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0" w:hanging="180"/>
      </w:pPr>
      <w:rPr>
        <w:rFonts w:cs="Times New Roman"/>
      </w:rPr>
    </w:lvl>
  </w:abstractNum>
  <w:abstractNum w:abstractNumId="39">
    <w:nsid w:val="546A367B"/>
    <w:multiLevelType w:val="hybridMultilevel"/>
    <w:tmpl w:val="E82C8D10"/>
    <w:lvl w:ilvl="0" w:tplc="4B986D10">
      <w:start w:val="1"/>
      <w:numFmt w:val="lowerLetter"/>
      <w:lvlText w:val="%1)"/>
      <w:lvlJc w:val="left"/>
      <w:pPr>
        <w:ind w:left="760" w:hanging="360"/>
      </w:pPr>
      <w:rPr>
        <w:rFonts w:ascii="Times New Roman" w:eastAsia="Times New Roman" w:hAnsi="Times New Roman" w:cs="Times New Roman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0">
    <w:nsid w:val="5D1F32BB"/>
    <w:multiLevelType w:val="hybridMultilevel"/>
    <w:tmpl w:val="1EE2417A"/>
    <w:lvl w:ilvl="0" w:tplc="7B5E26D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33B03E8A">
      <w:start w:val="1"/>
      <w:numFmt w:val="decimal"/>
      <w:lvlText w:val="%2)"/>
      <w:lvlJc w:val="left"/>
      <w:pPr>
        <w:tabs>
          <w:tab w:val="num" w:pos="1515"/>
        </w:tabs>
        <w:ind w:left="1515" w:hanging="435"/>
      </w:pPr>
      <w:rPr>
        <w:rFonts w:ascii="Times New Roman" w:eastAsia="Times New Roman" w:hAnsi="Times New Roman" w:cs="Times New Roman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5EA11D79"/>
    <w:multiLevelType w:val="hybridMultilevel"/>
    <w:tmpl w:val="CEF079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6464182A"/>
    <w:multiLevelType w:val="multilevel"/>
    <w:tmpl w:val="6E702158"/>
    <w:lvl w:ilvl="0">
      <w:start w:val="17"/>
      <w:numFmt w:val="decimal"/>
      <w:lvlText w:val="%1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43">
    <w:nsid w:val="649B6DC1"/>
    <w:multiLevelType w:val="hybridMultilevel"/>
    <w:tmpl w:val="BCB05436"/>
    <w:lvl w:ilvl="0" w:tplc="AECEB190">
      <w:start w:val="5"/>
      <w:numFmt w:val="bullet"/>
      <w:lvlText w:val="-"/>
      <w:lvlJc w:val="left"/>
      <w:pPr>
        <w:ind w:left="1068" w:hanging="360"/>
      </w:pPr>
      <w:rPr>
        <w:rFonts w:hint="default"/>
        <w:b w:val="0"/>
        <w:i w:val="0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>
    <w:nsid w:val="660F0E00"/>
    <w:multiLevelType w:val="hybridMultilevel"/>
    <w:tmpl w:val="B1C2F652"/>
    <w:lvl w:ilvl="0" w:tplc="4DA416F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  <w:sz w:val="24"/>
        <w:szCs w:val="24"/>
      </w:rPr>
    </w:lvl>
    <w:lvl w:ilvl="1" w:tplc="0415001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C88635A4">
      <w:start w:val="1"/>
      <w:numFmt w:val="decimal"/>
      <w:lvlText w:val="%4)"/>
      <w:lvlJc w:val="left"/>
      <w:pPr>
        <w:tabs>
          <w:tab w:val="num" w:pos="2685"/>
        </w:tabs>
        <w:ind w:left="2685" w:hanging="705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45">
    <w:nsid w:val="693D16C7"/>
    <w:multiLevelType w:val="multilevel"/>
    <w:tmpl w:val="D032C8F6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6">
    <w:nsid w:val="6D424E4D"/>
    <w:multiLevelType w:val="hybridMultilevel"/>
    <w:tmpl w:val="867CE338"/>
    <w:lvl w:ilvl="0" w:tplc="65C8230E">
      <w:start w:val="1"/>
      <w:numFmt w:val="decimal"/>
      <w:lvlText w:val="%1)"/>
      <w:lvlJc w:val="left"/>
      <w:pPr>
        <w:ind w:left="660" w:hanging="360"/>
      </w:pPr>
      <w:rPr>
        <w:rFonts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3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  <w:rPr>
        <w:rFonts w:cs="Times New Roman"/>
      </w:rPr>
    </w:lvl>
  </w:abstractNum>
  <w:abstractNum w:abstractNumId="47">
    <w:nsid w:val="7259140A"/>
    <w:multiLevelType w:val="hybridMultilevel"/>
    <w:tmpl w:val="E168E63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79B73330"/>
    <w:multiLevelType w:val="hybridMultilevel"/>
    <w:tmpl w:val="DABE53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>
    <w:nsid w:val="7EE5648D"/>
    <w:multiLevelType w:val="multilevel"/>
    <w:tmpl w:val="A94C50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cs="Times New Roman"/>
      </w:rPr>
    </w:lvl>
  </w:abstractNum>
  <w:num w:numId="1">
    <w:abstractNumId w:val="14"/>
  </w:num>
  <w:num w:numId="2">
    <w:abstractNumId w:val="7"/>
  </w:num>
  <w:num w:numId="3">
    <w:abstractNumId w:val="13"/>
  </w:num>
  <w:num w:numId="4">
    <w:abstractNumId w:val="23"/>
  </w:num>
  <w:num w:numId="5">
    <w:abstractNumId w:val="40"/>
  </w:num>
  <w:num w:numId="6">
    <w:abstractNumId w:val="46"/>
  </w:num>
  <w:num w:numId="7">
    <w:abstractNumId w:val="36"/>
  </w:num>
  <w:num w:numId="8">
    <w:abstractNumId w:val="10"/>
  </w:num>
  <w:num w:numId="9">
    <w:abstractNumId w:val="39"/>
  </w:num>
  <w:num w:numId="10">
    <w:abstractNumId w:val="38"/>
  </w:num>
  <w:num w:numId="11">
    <w:abstractNumId w:val="15"/>
  </w:num>
  <w:num w:numId="12">
    <w:abstractNumId w:val="18"/>
  </w:num>
  <w:num w:numId="13">
    <w:abstractNumId w:val="26"/>
  </w:num>
  <w:num w:numId="14">
    <w:abstractNumId w:val="43"/>
  </w:num>
  <w:num w:numId="15">
    <w:abstractNumId w:val="34"/>
  </w:num>
  <w:num w:numId="16">
    <w:abstractNumId w:val="31"/>
  </w:num>
  <w:num w:numId="17">
    <w:abstractNumId w:val="27"/>
  </w:num>
  <w:num w:numId="18">
    <w:abstractNumId w:val="17"/>
  </w:num>
  <w:num w:numId="19">
    <w:abstractNumId w:val="47"/>
  </w:num>
  <w:num w:numId="20">
    <w:abstractNumId w:val="29"/>
  </w:num>
  <w:num w:numId="21">
    <w:abstractNumId w:val="12"/>
  </w:num>
  <w:num w:numId="22">
    <w:abstractNumId w:val="24"/>
  </w:num>
  <w:num w:numId="23">
    <w:abstractNumId w:val="8"/>
  </w:num>
  <w:num w:numId="24">
    <w:abstractNumId w:val="25"/>
  </w:num>
  <w:num w:numId="25">
    <w:abstractNumId w:val="19"/>
  </w:num>
  <w:num w:numId="26">
    <w:abstractNumId w:val="28"/>
  </w:num>
  <w:num w:numId="27">
    <w:abstractNumId w:val="9"/>
  </w:num>
  <w:num w:numId="28">
    <w:abstractNumId w:val="42"/>
  </w:num>
  <w:num w:numId="29">
    <w:abstractNumId w:val="44"/>
  </w:num>
  <w:num w:numId="30">
    <w:abstractNumId w:val="33"/>
  </w:num>
  <w:num w:numId="31">
    <w:abstractNumId w:val="16"/>
  </w:num>
  <w:num w:numId="32">
    <w:abstractNumId w:val="37"/>
  </w:num>
  <w:num w:numId="33">
    <w:abstractNumId w:val="11"/>
  </w:num>
  <w:num w:numId="34">
    <w:abstractNumId w:val="45"/>
  </w:num>
  <w:num w:numId="35">
    <w:abstractNumId w:val="6"/>
  </w:num>
  <w:num w:numId="36">
    <w:abstractNumId w:val="21"/>
  </w:num>
  <w:num w:numId="37">
    <w:abstractNumId w:val="4"/>
  </w:num>
  <w:num w:numId="38">
    <w:abstractNumId w:val="22"/>
  </w:num>
  <w:num w:numId="39">
    <w:abstractNumId w:val="35"/>
  </w:num>
  <w:num w:numId="40">
    <w:abstractNumId w:val="49"/>
  </w:num>
  <w:num w:numId="41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2"/>
  </w:num>
  <w:num w:numId="45">
    <w:abstractNumId w:val="48"/>
  </w:num>
  <w:num w:numId="46">
    <w:abstractNumId w:val="20"/>
  </w:num>
  <w:num w:numId="47">
    <w:abstractNumId w:val="30"/>
  </w:num>
  <w:num w:numId="48">
    <w:abstractNumId w:val="4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9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0E3A"/>
    <w:rsid w:val="0000071A"/>
    <w:rsid w:val="000032DC"/>
    <w:rsid w:val="00007F92"/>
    <w:rsid w:val="00021935"/>
    <w:rsid w:val="00022087"/>
    <w:rsid w:val="00022396"/>
    <w:rsid w:val="0002381A"/>
    <w:rsid w:val="00025C81"/>
    <w:rsid w:val="00027323"/>
    <w:rsid w:val="000319A4"/>
    <w:rsid w:val="00037814"/>
    <w:rsid w:val="00037E18"/>
    <w:rsid w:val="000426CF"/>
    <w:rsid w:val="00044DC6"/>
    <w:rsid w:val="00045520"/>
    <w:rsid w:val="00047254"/>
    <w:rsid w:val="00047E5C"/>
    <w:rsid w:val="000521F1"/>
    <w:rsid w:val="00076C5A"/>
    <w:rsid w:val="000939CE"/>
    <w:rsid w:val="000A0899"/>
    <w:rsid w:val="000A1833"/>
    <w:rsid w:val="000A1D4E"/>
    <w:rsid w:val="000A7FB4"/>
    <w:rsid w:val="000D5143"/>
    <w:rsid w:val="000E032B"/>
    <w:rsid w:val="000E1FA9"/>
    <w:rsid w:val="000E65F1"/>
    <w:rsid w:val="000E7663"/>
    <w:rsid w:val="000F1C54"/>
    <w:rsid w:val="000F2586"/>
    <w:rsid w:val="000F2C8E"/>
    <w:rsid w:val="001010BC"/>
    <w:rsid w:val="001037B6"/>
    <w:rsid w:val="0010385E"/>
    <w:rsid w:val="00104B6D"/>
    <w:rsid w:val="00116AAC"/>
    <w:rsid w:val="00126C68"/>
    <w:rsid w:val="00127272"/>
    <w:rsid w:val="0013502C"/>
    <w:rsid w:val="00141DB7"/>
    <w:rsid w:val="001516E1"/>
    <w:rsid w:val="00155D8A"/>
    <w:rsid w:val="00162C5F"/>
    <w:rsid w:val="00164978"/>
    <w:rsid w:val="0017086F"/>
    <w:rsid w:val="00171CA1"/>
    <w:rsid w:val="00172703"/>
    <w:rsid w:val="00185550"/>
    <w:rsid w:val="00185CCA"/>
    <w:rsid w:val="00195041"/>
    <w:rsid w:val="001A1A79"/>
    <w:rsid w:val="001A77F0"/>
    <w:rsid w:val="001B014D"/>
    <w:rsid w:val="001B274D"/>
    <w:rsid w:val="001C1926"/>
    <w:rsid w:val="001C6E24"/>
    <w:rsid w:val="001C7BC1"/>
    <w:rsid w:val="001E01DD"/>
    <w:rsid w:val="001E15CB"/>
    <w:rsid w:val="001E3B99"/>
    <w:rsid w:val="001E44FB"/>
    <w:rsid w:val="001F192C"/>
    <w:rsid w:val="001F2A85"/>
    <w:rsid w:val="001F72C3"/>
    <w:rsid w:val="0020605A"/>
    <w:rsid w:val="002119DF"/>
    <w:rsid w:val="00213AA8"/>
    <w:rsid w:val="00220476"/>
    <w:rsid w:val="00221765"/>
    <w:rsid w:val="00221E84"/>
    <w:rsid w:val="002324C6"/>
    <w:rsid w:val="00240932"/>
    <w:rsid w:val="00242C12"/>
    <w:rsid w:val="00244709"/>
    <w:rsid w:val="002456F0"/>
    <w:rsid w:val="00246433"/>
    <w:rsid w:val="002571CC"/>
    <w:rsid w:val="00257942"/>
    <w:rsid w:val="002703E7"/>
    <w:rsid w:val="00274403"/>
    <w:rsid w:val="00281B90"/>
    <w:rsid w:val="00282826"/>
    <w:rsid w:val="002837E5"/>
    <w:rsid w:val="00286CD4"/>
    <w:rsid w:val="002900C3"/>
    <w:rsid w:val="00295D2D"/>
    <w:rsid w:val="002A0F52"/>
    <w:rsid w:val="002B00FF"/>
    <w:rsid w:val="002B6E17"/>
    <w:rsid w:val="002B6EA9"/>
    <w:rsid w:val="002C2D9D"/>
    <w:rsid w:val="002C2F8E"/>
    <w:rsid w:val="002C59F2"/>
    <w:rsid w:val="002D2DAD"/>
    <w:rsid w:val="002E1FE9"/>
    <w:rsid w:val="002E43DC"/>
    <w:rsid w:val="002F4537"/>
    <w:rsid w:val="00302F10"/>
    <w:rsid w:val="00304F78"/>
    <w:rsid w:val="00312FBC"/>
    <w:rsid w:val="00320E07"/>
    <w:rsid w:val="0032107B"/>
    <w:rsid w:val="00325CF6"/>
    <w:rsid w:val="0033579D"/>
    <w:rsid w:val="00336D6C"/>
    <w:rsid w:val="0034489D"/>
    <w:rsid w:val="00365D79"/>
    <w:rsid w:val="0038043F"/>
    <w:rsid w:val="0038483A"/>
    <w:rsid w:val="00386DF7"/>
    <w:rsid w:val="00394C5D"/>
    <w:rsid w:val="003954C1"/>
    <w:rsid w:val="00396B3D"/>
    <w:rsid w:val="00396FEB"/>
    <w:rsid w:val="003A1D8E"/>
    <w:rsid w:val="003A6640"/>
    <w:rsid w:val="003A721F"/>
    <w:rsid w:val="003C0056"/>
    <w:rsid w:val="003C7E2A"/>
    <w:rsid w:val="003D01DA"/>
    <w:rsid w:val="003D2057"/>
    <w:rsid w:val="003F32BF"/>
    <w:rsid w:val="003F3C38"/>
    <w:rsid w:val="003F6799"/>
    <w:rsid w:val="00403133"/>
    <w:rsid w:val="00403595"/>
    <w:rsid w:val="00407DC8"/>
    <w:rsid w:val="0041008B"/>
    <w:rsid w:val="0042468E"/>
    <w:rsid w:val="00434EF0"/>
    <w:rsid w:val="00450E01"/>
    <w:rsid w:val="00451380"/>
    <w:rsid w:val="004567CA"/>
    <w:rsid w:val="00467BC7"/>
    <w:rsid w:val="0047110D"/>
    <w:rsid w:val="004816F4"/>
    <w:rsid w:val="004837FB"/>
    <w:rsid w:val="004912BF"/>
    <w:rsid w:val="004924FF"/>
    <w:rsid w:val="00492F22"/>
    <w:rsid w:val="00495332"/>
    <w:rsid w:val="0049590D"/>
    <w:rsid w:val="004A4C66"/>
    <w:rsid w:val="004A72BE"/>
    <w:rsid w:val="004B1702"/>
    <w:rsid w:val="004B1C87"/>
    <w:rsid w:val="004B2BC9"/>
    <w:rsid w:val="004B5993"/>
    <w:rsid w:val="004B6970"/>
    <w:rsid w:val="004C3525"/>
    <w:rsid w:val="004C42C9"/>
    <w:rsid w:val="004C65AF"/>
    <w:rsid w:val="004C7541"/>
    <w:rsid w:val="004D4FC3"/>
    <w:rsid w:val="004D689E"/>
    <w:rsid w:val="004E3C3D"/>
    <w:rsid w:val="004E3C87"/>
    <w:rsid w:val="004E443B"/>
    <w:rsid w:val="004F0A29"/>
    <w:rsid w:val="004F2CF0"/>
    <w:rsid w:val="004F4449"/>
    <w:rsid w:val="0051032E"/>
    <w:rsid w:val="00510400"/>
    <w:rsid w:val="005115B7"/>
    <w:rsid w:val="00521BE0"/>
    <w:rsid w:val="00525E43"/>
    <w:rsid w:val="0053544F"/>
    <w:rsid w:val="00536B5C"/>
    <w:rsid w:val="00541A45"/>
    <w:rsid w:val="00541D89"/>
    <w:rsid w:val="005466A9"/>
    <w:rsid w:val="00551AD2"/>
    <w:rsid w:val="00554C6A"/>
    <w:rsid w:val="00566485"/>
    <w:rsid w:val="00571490"/>
    <w:rsid w:val="005805E4"/>
    <w:rsid w:val="00584300"/>
    <w:rsid w:val="005916D0"/>
    <w:rsid w:val="005917C5"/>
    <w:rsid w:val="00591B9F"/>
    <w:rsid w:val="005A0DDA"/>
    <w:rsid w:val="005A50C3"/>
    <w:rsid w:val="005B2E47"/>
    <w:rsid w:val="005B31EB"/>
    <w:rsid w:val="005B585B"/>
    <w:rsid w:val="005C620D"/>
    <w:rsid w:val="005C78AF"/>
    <w:rsid w:val="005D1419"/>
    <w:rsid w:val="005D6C0B"/>
    <w:rsid w:val="005E3BA4"/>
    <w:rsid w:val="005F2A1C"/>
    <w:rsid w:val="005F31D2"/>
    <w:rsid w:val="005F7D42"/>
    <w:rsid w:val="00603294"/>
    <w:rsid w:val="0060586C"/>
    <w:rsid w:val="00606B3D"/>
    <w:rsid w:val="006101D5"/>
    <w:rsid w:val="00624C52"/>
    <w:rsid w:val="006312AD"/>
    <w:rsid w:val="00632474"/>
    <w:rsid w:val="0063368C"/>
    <w:rsid w:val="00641462"/>
    <w:rsid w:val="006443BC"/>
    <w:rsid w:val="006452C9"/>
    <w:rsid w:val="00652C69"/>
    <w:rsid w:val="00665CDE"/>
    <w:rsid w:val="006739A6"/>
    <w:rsid w:val="00674B00"/>
    <w:rsid w:val="006836A1"/>
    <w:rsid w:val="006849F0"/>
    <w:rsid w:val="00686A41"/>
    <w:rsid w:val="006875E1"/>
    <w:rsid w:val="00693309"/>
    <w:rsid w:val="00693E73"/>
    <w:rsid w:val="00693FE4"/>
    <w:rsid w:val="006B184C"/>
    <w:rsid w:val="006B3C93"/>
    <w:rsid w:val="006B57FE"/>
    <w:rsid w:val="006B5DD0"/>
    <w:rsid w:val="006B64F7"/>
    <w:rsid w:val="006C5191"/>
    <w:rsid w:val="006D0E8E"/>
    <w:rsid w:val="006F0264"/>
    <w:rsid w:val="006F0E3A"/>
    <w:rsid w:val="006F29CD"/>
    <w:rsid w:val="006F4C04"/>
    <w:rsid w:val="006F6F90"/>
    <w:rsid w:val="00701205"/>
    <w:rsid w:val="007042A9"/>
    <w:rsid w:val="007044CD"/>
    <w:rsid w:val="00705448"/>
    <w:rsid w:val="00705E84"/>
    <w:rsid w:val="0070659A"/>
    <w:rsid w:val="00710E8F"/>
    <w:rsid w:val="007129BE"/>
    <w:rsid w:val="00723DE8"/>
    <w:rsid w:val="0072472F"/>
    <w:rsid w:val="00742B65"/>
    <w:rsid w:val="007451D4"/>
    <w:rsid w:val="00764A5F"/>
    <w:rsid w:val="00767828"/>
    <w:rsid w:val="00773950"/>
    <w:rsid w:val="00774F06"/>
    <w:rsid w:val="00781972"/>
    <w:rsid w:val="00792A3E"/>
    <w:rsid w:val="00795DAA"/>
    <w:rsid w:val="007A4FA9"/>
    <w:rsid w:val="007A57B4"/>
    <w:rsid w:val="007A5A2F"/>
    <w:rsid w:val="007A6F17"/>
    <w:rsid w:val="007B3AB3"/>
    <w:rsid w:val="007C2F12"/>
    <w:rsid w:val="007C5F9E"/>
    <w:rsid w:val="007D5EF1"/>
    <w:rsid w:val="007D795D"/>
    <w:rsid w:val="007F14C4"/>
    <w:rsid w:val="007F5F5B"/>
    <w:rsid w:val="007F69CA"/>
    <w:rsid w:val="0080253F"/>
    <w:rsid w:val="0081045D"/>
    <w:rsid w:val="00814D4A"/>
    <w:rsid w:val="0081763B"/>
    <w:rsid w:val="008236B6"/>
    <w:rsid w:val="00834895"/>
    <w:rsid w:val="0084456A"/>
    <w:rsid w:val="0085388B"/>
    <w:rsid w:val="00856499"/>
    <w:rsid w:val="0085660D"/>
    <w:rsid w:val="00856E0C"/>
    <w:rsid w:val="008614FE"/>
    <w:rsid w:val="00862B4D"/>
    <w:rsid w:val="00876890"/>
    <w:rsid w:val="00887459"/>
    <w:rsid w:val="00894C00"/>
    <w:rsid w:val="008A0322"/>
    <w:rsid w:val="008A271E"/>
    <w:rsid w:val="008A64EE"/>
    <w:rsid w:val="008C0277"/>
    <w:rsid w:val="008C45A1"/>
    <w:rsid w:val="008D6AA8"/>
    <w:rsid w:val="008E6A62"/>
    <w:rsid w:val="008F066A"/>
    <w:rsid w:val="008F2ABA"/>
    <w:rsid w:val="008F3D9D"/>
    <w:rsid w:val="00900058"/>
    <w:rsid w:val="0090348F"/>
    <w:rsid w:val="00904B9C"/>
    <w:rsid w:val="00910873"/>
    <w:rsid w:val="00910C4D"/>
    <w:rsid w:val="00911005"/>
    <w:rsid w:val="009170B4"/>
    <w:rsid w:val="00925E22"/>
    <w:rsid w:val="0092604B"/>
    <w:rsid w:val="00926A44"/>
    <w:rsid w:val="00934E26"/>
    <w:rsid w:val="009360FF"/>
    <w:rsid w:val="00937B8E"/>
    <w:rsid w:val="00940966"/>
    <w:rsid w:val="00946435"/>
    <w:rsid w:val="00946B17"/>
    <w:rsid w:val="009545B9"/>
    <w:rsid w:val="00954A55"/>
    <w:rsid w:val="00961E33"/>
    <w:rsid w:val="00966128"/>
    <w:rsid w:val="009668E8"/>
    <w:rsid w:val="00974432"/>
    <w:rsid w:val="00993774"/>
    <w:rsid w:val="009A0F8B"/>
    <w:rsid w:val="009A2F37"/>
    <w:rsid w:val="009A43F8"/>
    <w:rsid w:val="009A6C47"/>
    <w:rsid w:val="009B0F3C"/>
    <w:rsid w:val="009B3884"/>
    <w:rsid w:val="009B566F"/>
    <w:rsid w:val="009B7FA6"/>
    <w:rsid w:val="009C4134"/>
    <w:rsid w:val="009E5962"/>
    <w:rsid w:val="009E59FE"/>
    <w:rsid w:val="009F6297"/>
    <w:rsid w:val="00A0145D"/>
    <w:rsid w:val="00A031F4"/>
    <w:rsid w:val="00A06F31"/>
    <w:rsid w:val="00A120B4"/>
    <w:rsid w:val="00A120F7"/>
    <w:rsid w:val="00A31DC5"/>
    <w:rsid w:val="00A36E7A"/>
    <w:rsid w:val="00A430BF"/>
    <w:rsid w:val="00A4415A"/>
    <w:rsid w:val="00A45051"/>
    <w:rsid w:val="00A450B8"/>
    <w:rsid w:val="00A47C75"/>
    <w:rsid w:val="00A55972"/>
    <w:rsid w:val="00A569FE"/>
    <w:rsid w:val="00A56C50"/>
    <w:rsid w:val="00A6141D"/>
    <w:rsid w:val="00A7295C"/>
    <w:rsid w:val="00A74178"/>
    <w:rsid w:val="00A74460"/>
    <w:rsid w:val="00A74792"/>
    <w:rsid w:val="00A76AA2"/>
    <w:rsid w:val="00A80CBE"/>
    <w:rsid w:val="00A80CF5"/>
    <w:rsid w:val="00A825E6"/>
    <w:rsid w:val="00A831BD"/>
    <w:rsid w:val="00A866BB"/>
    <w:rsid w:val="00A87585"/>
    <w:rsid w:val="00A87CC3"/>
    <w:rsid w:val="00A91177"/>
    <w:rsid w:val="00A93024"/>
    <w:rsid w:val="00AA6460"/>
    <w:rsid w:val="00AB3762"/>
    <w:rsid w:val="00AC0B2B"/>
    <w:rsid w:val="00AC1CE5"/>
    <w:rsid w:val="00AC3DEE"/>
    <w:rsid w:val="00AC4BE7"/>
    <w:rsid w:val="00AC6531"/>
    <w:rsid w:val="00AD2442"/>
    <w:rsid w:val="00AD79DD"/>
    <w:rsid w:val="00AD7AB1"/>
    <w:rsid w:val="00AE1F31"/>
    <w:rsid w:val="00AE31DE"/>
    <w:rsid w:val="00AF3189"/>
    <w:rsid w:val="00AF65CC"/>
    <w:rsid w:val="00B05879"/>
    <w:rsid w:val="00B06A5B"/>
    <w:rsid w:val="00B1008F"/>
    <w:rsid w:val="00B11071"/>
    <w:rsid w:val="00B137BA"/>
    <w:rsid w:val="00B1442D"/>
    <w:rsid w:val="00B1669F"/>
    <w:rsid w:val="00B21630"/>
    <w:rsid w:val="00B22F4D"/>
    <w:rsid w:val="00B23DC1"/>
    <w:rsid w:val="00B26E75"/>
    <w:rsid w:val="00B378D7"/>
    <w:rsid w:val="00B433AE"/>
    <w:rsid w:val="00B4419E"/>
    <w:rsid w:val="00B4686D"/>
    <w:rsid w:val="00B531FD"/>
    <w:rsid w:val="00B55B50"/>
    <w:rsid w:val="00B62804"/>
    <w:rsid w:val="00B62DB1"/>
    <w:rsid w:val="00B64A12"/>
    <w:rsid w:val="00B70DA8"/>
    <w:rsid w:val="00B76590"/>
    <w:rsid w:val="00B84072"/>
    <w:rsid w:val="00B91BE2"/>
    <w:rsid w:val="00B93A30"/>
    <w:rsid w:val="00B955DB"/>
    <w:rsid w:val="00BB0CA3"/>
    <w:rsid w:val="00BB2E13"/>
    <w:rsid w:val="00BC169D"/>
    <w:rsid w:val="00BC4AEE"/>
    <w:rsid w:val="00BC7972"/>
    <w:rsid w:val="00BD0189"/>
    <w:rsid w:val="00BD0458"/>
    <w:rsid w:val="00BE5264"/>
    <w:rsid w:val="00BE5E2C"/>
    <w:rsid w:val="00BF010D"/>
    <w:rsid w:val="00BF1764"/>
    <w:rsid w:val="00BF1C80"/>
    <w:rsid w:val="00C0034E"/>
    <w:rsid w:val="00C0711F"/>
    <w:rsid w:val="00C14C6D"/>
    <w:rsid w:val="00C22EDA"/>
    <w:rsid w:val="00C23220"/>
    <w:rsid w:val="00C23262"/>
    <w:rsid w:val="00C357EB"/>
    <w:rsid w:val="00C36FF3"/>
    <w:rsid w:val="00C40176"/>
    <w:rsid w:val="00C41668"/>
    <w:rsid w:val="00C465A0"/>
    <w:rsid w:val="00C51913"/>
    <w:rsid w:val="00C60FC8"/>
    <w:rsid w:val="00C66FE0"/>
    <w:rsid w:val="00C71C2F"/>
    <w:rsid w:val="00C71D79"/>
    <w:rsid w:val="00C73939"/>
    <w:rsid w:val="00C75D33"/>
    <w:rsid w:val="00C87A96"/>
    <w:rsid w:val="00C91D0B"/>
    <w:rsid w:val="00C97346"/>
    <w:rsid w:val="00CB2046"/>
    <w:rsid w:val="00CB3F7A"/>
    <w:rsid w:val="00CC281D"/>
    <w:rsid w:val="00CC3004"/>
    <w:rsid w:val="00CD4342"/>
    <w:rsid w:val="00CD507C"/>
    <w:rsid w:val="00CF3A2D"/>
    <w:rsid w:val="00CF5793"/>
    <w:rsid w:val="00CF7CAC"/>
    <w:rsid w:val="00D05AB2"/>
    <w:rsid w:val="00D164D3"/>
    <w:rsid w:val="00D30338"/>
    <w:rsid w:val="00D442E2"/>
    <w:rsid w:val="00D4648A"/>
    <w:rsid w:val="00D52F39"/>
    <w:rsid w:val="00D5576C"/>
    <w:rsid w:val="00D56E3A"/>
    <w:rsid w:val="00D625AE"/>
    <w:rsid w:val="00D83180"/>
    <w:rsid w:val="00D83ED7"/>
    <w:rsid w:val="00D92955"/>
    <w:rsid w:val="00D92FA0"/>
    <w:rsid w:val="00DA100F"/>
    <w:rsid w:val="00DB13E4"/>
    <w:rsid w:val="00DB4C85"/>
    <w:rsid w:val="00DC6996"/>
    <w:rsid w:val="00DD0B99"/>
    <w:rsid w:val="00DD2F9A"/>
    <w:rsid w:val="00DD4505"/>
    <w:rsid w:val="00DD687B"/>
    <w:rsid w:val="00DE0F30"/>
    <w:rsid w:val="00DE3EA9"/>
    <w:rsid w:val="00DE44ED"/>
    <w:rsid w:val="00DF124F"/>
    <w:rsid w:val="00DF1587"/>
    <w:rsid w:val="00E005DE"/>
    <w:rsid w:val="00E00C75"/>
    <w:rsid w:val="00E04266"/>
    <w:rsid w:val="00E07382"/>
    <w:rsid w:val="00E12E41"/>
    <w:rsid w:val="00E206AF"/>
    <w:rsid w:val="00E2280A"/>
    <w:rsid w:val="00E3101A"/>
    <w:rsid w:val="00E31085"/>
    <w:rsid w:val="00E33B9A"/>
    <w:rsid w:val="00E3416B"/>
    <w:rsid w:val="00E6608B"/>
    <w:rsid w:val="00E75D79"/>
    <w:rsid w:val="00E910F5"/>
    <w:rsid w:val="00E91199"/>
    <w:rsid w:val="00E920B0"/>
    <w:rsid w:val="00EB0244"/>
    <w:rsid w:val="00EB27A4"/>
    <w:rsid w:val="00EB3E69"/>
    <w:rsid w:val="00EC01DF"/>
    <w:rsid w:val="00EC2B24"/>
    <w:rsid w:val="00EC43A7"/>
    <w:rsid w:val="00ED29F7"/>
    <w:rsid w:val="00ED6989"/>
    <w:rsid w:val="00EE1915"/>
    <w:rsid w:val="00EE3FEB"/>
    <w:rsid w:val="00EE4369"/>
    <w:rsid w:val="00EE669B"/>
    <w:rsid w:val="00F038F3"/>
    <w:rsid w:val="00F0677E"/>
    <w:rsid w:val="00F13592"/>
    <w:rsid w:val="00F154B1"/>
    <w:rsid w:val="00F26ADD"/>
    <w:rsid w:val="00F2752D"/>
    <w:rsid w:val="00F336CD"/>
    <w:rsid w:val="00F36744"/>
    <w:rsid w:val="00F37252"/>
    <w:rsid w:val="00F5394A"/>
    <w:rsid w:val="00F61110"/>
    <w:rsid w:val="00F617C4"/>
    <w:rsid w:val="00F67A80"/>
    <w:rsid w:val="00F74736"/>
    <w:rsid w:val="00F76C97"/>
    <w:rsid w:val="00F86DDA"/>
    <w:rsid w:val="00F954EE"/>
    <w:rsid w:val="00F95ABE"/>
    <w:rsid w:val="00FA1321"/>
    <w:rsid w:val="00FA53F0"/>
    <w:rsid w:val="00FC28A4"/>
    <w:rsid w:val="00FC4619"/>
    <w:rsid w:val="00FC4FBB"/>
    <w:rsid w:val="00FC7E48"/>
    <w:rsid w:val="00FD18D6"/>
    <w:rsid w:val="00FD4D64"/>
    <w:rsid w:val="00FE0DAB"/>
    <w:rsid w:val="00FE3989"/>
    <w:rsid w:val="00FF39ED"/>
    <w:rsid w:val="00FF3C4F"/>
    <w:rsid w:val="00FF51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A76AA2"/>
    <w:pPr>
      <w:overflowPunct w:val="0"/>
      <w:autoSpaceDE w:val="0"/>
      <w:autoSpaceDN w:val="0"/>
      <w:adjustRightInd w:val="0"/>
      <w:textAlignment w:val="baseline"/>
    </w:pPr>
  </w:style>
  <w:style w:type="paragraph" w:styleId="Nagwek1">
    <w:name w:val="heading 1"/>
    <w:basedOn w:val="Normalny"/>
    <w:next w:val="Normalny"/>
    <w:qFormat/>
    <w:rsid w:val="00A76AA2"/>
    <w:pPr>
      <w:keepNext/>
      <w:jc w:val="both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A76AA2"/>
    <w:pPr>
      <w:keepNext/>
      <w:jc w:val="both"/>
      <w:outlineLvl w:val="1"/>
    </w:pPr>
    <w:rPr>
      <w:b/>
      <w:bCs/>
      <w:sz w:val="24"/>
    </w:rPr>
  </w:style>
  <w:style w:type="paragraph" w:styleId="Nagwek3">
    <w:name w:val="heading 3"/>
    <w:basedOn w:val="Normalny"/>
    <w:next w:val="Normalny"/>
    <w:qFormat/>
    <w:rsid w:val="00A76AA2"/>
    <w:pPr>
      <w:keepNext/>
      <w:ind w:left="567"/>
      <w:jc w:val="both"/>
      <w:outlineLvl w:val="2"/>
    </w:pPr>
    <w:rPr>
      <w:sz w:val="24"/>
    </w:rPr>
  </w:style>
  <w:style w:type="paragraph" w:styleId="Nagwek4">
    <w:name w:val="heading 4"/>
    <w:basedOn w:val="Normalny"/>
    <w:next w:val="Normalny"/>
    <w:qFormat/>
    <w:rsid w:val="00A76AA2"/>
    <w:pPr>
      <w:keepNext/>
      <w:ind w:firstLine="922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A76AA2"/>
    <w:pPr>
      <w:keepNext/>
      <w:ind w:firstLine="1347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A76AA2"/>
    <w:pPr>
      <w:keepNext/>
      <w:numPr>
        <w:ilvl w:val="12"/>
      </w:numPr>
      <w:spacing w:before="120"/>
      <w:ind w:left="567" w:hanging="567"/>
      <w:outlineLvl w:val="5"/>
    </w:pPr>
    <w:rPr>
      <w:b/>
      <w:bCs/>
      <w:sz w:val="24"/>
    </w:rPr>
  </w:style>
  <w:style w:type="paragraph" w:styleId="Nagwek7">
    <w:name w:val="heading 7"/>
    <w:basedOn w:val="Normalny"/>
    <w:next w:val="Normalny"/>
    <w:qFormat/>
    <w:rsid w:val="00A76AA2"/>
    <w:pPr>
      <w:keepNext/>
      <w:numPr>
        <w:ilvl w:val="12"/>
      </w:numPr>
      <w:ind w:left="567" w:hanging="567"/>
      <w:jc w:val="both"/>
      <w:outlineLvl w:val="6"/>
    </w:pPr>
    <w:rPr>
      <w:b/>
      <w:bCs/>
      <w:sz w:val="24"/>
    </w:rPr>
  </w:style>
  <w:style w:type="paragraph" w:styleId="Nagwek8">
    <w:name w:val="heading 8"/>
    <w:basedOn w:val="Normalny"/>
    <w:next w:val="Normalny"/>
    <w:qFormat/>
    <w:rsid w:val="00A76AA2"/>
    <w:pPr>
      <w:keepNext/>
      <w:ind w:left="1134" w:hanging="567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A76AA2"/>
    <w:pPr>
      <w:keepNext/>
      <w:numPr>
        <w:numId w:val="1"/>
      </w:numPr>
      <w:spacing w:before="60"/>
      <w:jc w:val="both"/>
      <w:outlineLvl w:val="8"/>
    </w:pPr>
    <w:rPr>
      <w:sz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abulatory1">
    <w:name w:val="tabulatory1"/>
    <w:basedOn w:val="Domylnaczcionkaakapitu"/>
    <w:rsid w:val="006312AD"/>
    <w:rPr>
      <w:rFonts w:cs="Times New Roman"/>
    </w:rPr>
  </w:style>
  <w:style w:type="character" w:styleId="Hipercze">
    <w:name w:val="Hyperlink"/>
    <w:basedOn w:val="Domylnaczcionkaakapitu"/>
    <w:rsid w:val="00A76AA2"/>
    <w:rPr>
      <w:color w:val="0000FF"/>
      <w:u w:val="single"/>
    </w:rPr>
  </w:style>
  <w:style w:type="paragraph" w:styleId="Nagwek">
    <w:name w:val="header"/>
    <w:basedOn w:val="Normalny"/>
    <w:rsid w:val="00A76A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rsid w:val="00A76AA2"/>
    <w:rPr>
      <w:sz w:val="24"/>
      <w:lang w:val="pl-PL" w:eastAsia="pl-PL"/>
    </w:rPr>
  </w:style>
  <w:style w:type="paragraph" w:styleId="Stopka">
    <w:name w:val="footer"/>
    <w:basedOn w:val="Normalny"/>
    <w:rsid w:val="00A76AA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76AA2"/>
    <w:rPr>
      <w:rFonts w:cs="Times New Roman"/>
    </w:rPr>
  </w:style>
  <w:style w:type="paragraph" w:styleId="Tekstprzypisudolnego">
    <w:name w:val="footnote text"/>
    <w:basedOn w:val="Normalny"/>
    <w:link w:val="TekstprzypisudolnegoZnak1"/>
    <w:semiHidden/>
    <w:rsid w:val="00A76AA2"/>
  </w:style>
  <w:style w:type="character" w:customStyle="1" w:styleId="TekstprzypisudolnegoZnak">
    <w:name w:val="Tekst przypisu dolnego Znak"/>
    <w:rsid w:val="00A76AA2"/>
    <w:rPr>
      <w:lang w:val="pl-PL" w:eastAsia="pl-PL"/>
    </w:rPr>
  </w:style>
  <w:style w:type="character" w:styleId="Odwoanieprzypisudolnego">
    <w:name w:val="footnote reference"/>
    <w:basedOn w:val="Domylnaczcionkaakapitu"/>
    <w:semiHidden/>
    <w:rsid w:val="00A76AA2"/>
    <w:rPr>
      <w:vertAlign w:val="superscript"/>
    </w:rPr>
  </w:style>
  <w:style w:type="paragraph" w:styleId="Tekstdymka">
    <w:name w:val="Balloon Text"/>
    <w:basedOn w:val="Normalny"/>
    <w:semiHidden/>
    <w:rsid w:val="00A76AA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semiHidden/>
    <w:rsid w:val="00A76AA2"/>
    <w:rPr>
      <w:sz w:val="16"/>
    </w:rPr>
  </w:style>
  <w:style w:type="paragraph" w:styleId="Tekstkomentarza">
    <w:name w:val="annotation text"/>
    <w:basedOn w:val="Normalny"/>
    <w:semiHidden/>
    <w:rsid w:val="00A76AA2"/>
  </w:style>
  <w:style w:type="paragraph" w:styleId="Tematkomentarza">
    <w:name w:val="annotation subject"/>
    <w:basedOn w:val="Tekstkomentarza"/>
    <w:next w:val="Tekstkomentarza"/>
    <w:semiHidden/>
    <w:rsid w:val="00A76AA2"/>
    <w:rPr>
      <w:b/>
      <w:bCs/>
    </w:rPr>
  </w:style>
  <w:style w:type="paragraph" w:styleId="Tekstprzypisukocowego">
    <w:name w:val="endnote text"/>
    <w:basedOn w:val="Normalny"/>
    <w:semiHidden/>
    <w:rsid w:val="00A76AA2"/>
  </w:style>
  <w:style w:type="character" w:styleId="Odwoanieprzypisukocowego">
    <w:name w:val="endnote reference"/>
    <w:basedOn w:val="Domylnaczcionkaakapitu"/>
    <w:semiHidden/>
    <w:rsid w:val="00A76AA2"/>
    <w:rPr>
      <w:vertAlign w:val="superscript"/>
    </w:rPr>
  </w:style>
  <w:style w:type="paragraph" w:styleId="Tekstpodstawowywcity">
    <w:name w:val="Body Text Indent"/>
    <w:basedOn w:val="Normalny"/>
    <w:link w:val="TekstpodstawowywcityZnak1"/>
    <w:rsid w:val="00A76AA2"/>
    <w:pPr>
      <w:ind w:left="567"/>
      <w:jc w:val="both"/>
    </w:pPr>
    <w:rPr>
      <w:sz w:val="24"/>
    </w:rPr>
  </w:style>
  <w:style w:type="paragraph" w:styleId="Tekstpodstawowywcity2">
    <w:name w:val="Body Text Indent 2"/>
    <w:basedOn w:val="Normalny"/>
    <w:rsid w:val="00A76AA2"/>
    <w:pPr>
      <w:numPr>
        <w:ilvl w:val="12"/>
      </w:numPr>
      <w:spacing w:before="120"/>
      <w:ind w:left="567"/>
    </w:pPr>
    <w:rPr>
      <w:sz w:val="24"/>
    </w:rPr>
  </w:style>
  <w:style w:type="paragraph" w:styleId="Tekstpodstawowywcity3">
    <w:name w:val="Body Text Indent 3"/>
    <w:basedOn w:val="Normalny"/>
    <w:rsid w:val="00A76AA2"/>
    <w:pPr>
      <w:numPr>
        <w:ilvl w:val="12"/>
      </w:numPr>
      <w:spacing w:before="120"/>
      <w:ind w:left="709" w:hanging="142"/>
      <w:jc w:val="both"/>
    </w:pPr>
    <w:rPr>
      <w:sz w:val="24"/>
    </w:rPr>
  </w:style>
  <w:style w:type="paragraph" w:styleId="Tekstpodstawowy">
    <w:name w:val="Body Text"/>
    <w:basedOn w:val="Normalny"/>
    <w:link w:val="TekstpodstawowyZnak"/>
    <w:rsid w:val="00A76AA2"/>
    <w:pPr>
      <w:jc w:val="both"/>
    </w:pPr>
    <w:rPr>
      <w:sz w:val="24"/>
    </w:rPr>
  </w:style>
  <w:style w:type="paragraph" w:styleId="Tekstpodstawowy2">
    <w:name w:val="Body Text 2"/>
    <w:basedOn w:val="Normalny"/>
    <w:rsid w:val="00A76AA2"/>
    <w:pPr>
      <w:spacing w:before="60"/>
      <w:jc w:val="both"/>
    </w:pPr>
    <w:rPr>
      <w:sz w:val="26"/>
    </w:rPr>
  </w:style>
  <w:style w:type="paragraph" w:styleId="Tekstpodstawowy3">
    <w:name w:val="Body Text 3"/>
    <w:basedOn w:val="Normalny"/>
    <w:rsid w:val="00A76AA2"/>
    <w:pPr>
      <w:spacing w:line="360" w:lineRule="auto"/>
      <w:jc w:val="center"/>
    </w:pPr>
    <w:rPr>
      <w:b/>
      <w:bCs/>
      <w:sz w:val="26"/>
    </w:rPr>
  </w:style>
  <w:style w:type="paragraph" w:styleId="Tytu">
    <w:name w:val="Title"/>
    <w:basedOn w:val="Normalny"/>
    <w:qFormat/>
    <w:rsid w:val="00A76AA2"/>
    <w:pPr>
      <w:spacing w:line="360" w:lineRule="auto"/>
      <w:jc w:val="center"/>
    </w:pPr>
    <w:rPr>
      <w:b/>
      <w:bCs/>
      <w:spacing w:val="70"/>
      <w:sz w:val="26"/>
    </w:rPr>
  </w:style>
  <w:style w:type="character" w:styleId="Pogrubienie">
    <w:name w:val="Strong"/>
    <w:basedOn w:val="Domylnaczcionkaakapitu"/>
    <w:qFormat/>
    <w:rsid w:val="00A76AA2"/>
    <w:rPr>
      <w:b/>
    </w:rPr>
  </w:style>
  <w:style w:type="paragraph" w:styleId="NormalnyWeb">
    <w:name w:val="Normal (Web)"/>
    <w:basedOn w:val="Normalny"/>
    <w:rsid w:val="00A76AA2"/>
    <w:pPr>
      <w:overflowPunct/>
      <w:autoSpaceDE/>
      <w:autoSpaceDN/>
      <w:adjustRightInd/>
      <w:spacing w:before="100" w:beforeAutospacing="1" w:after="100" w:afterAutospacing="1" w:line="270" w:lineRule="atLeast"/>
      <w:textAlignment w:val="auto"/>
    </w:pPr>
    <w:rPr>
      <w:color w:val="333333"/>
      <w:sz w:val="18"/>
      <w:szCs w:val="18"/>
    </w:rPr>
  </w:style>
  <w:style w:type="paragraph" w:styleId="Zwykytekst">
    <w:name w:val="Plain Text"/>
    <w:basedOn w:val="Normalny"/>
    <w:rsid w:val="00A76AA2"/>
    <w:pPr>
      <w:overflowPunct/>
      <w:autoSpaceDE/>
      <w:autoSpaceDN/>
      <w:adjustRightInd/>
      <w:textAlignment w:val="auto"/>
    </w:pPr>
    <w:rPr>
      <w:rFonts w:ascii="Courier New" w:hAnsi="Courier New"/>
    </w:rPr>
  </w:style>
  <w:style w:type="paragraph" w:customStyle="1" w:styleId="WW-Tekstpodstawowy2">
    <w:name w:val="WW-Tekst podstawowy 2"/>
    <w:basedOn w:val="Normalny"/>
    <w:rsid w:val="00A76AA2"/>
    <w:pPr>
      <w:suppressAutoHyphens/>
      <w:jc w:val="both"/>
    </w:pPr>
    <w:rPr>
      <w:rFonts w:ascii="Arial" w:hAnsi="Arial"/>
      <w:sz w:val="22"/>
    </w:rPr>
  </w:style>
  <w:style w:type="paragraph" w:customStyle="1" w:styleId="WW-Tekstpodstawowywcity2">
    <w:name w:val="WW-Tekst podstawowy wci?ty 2"/>
    <w:basedOn w:val="Normalny"/>
    <w:rsid w:val="00A76AA2"/>
    <w:pPr>
      <w:suppressAutoHyphens/>
      <w:ind w:left="1134" w:hanging="426"/>
      <w:jc w:val="both"/>
    </w:pPr>
    <w:rPr>
      <w:rFonts w:ascii="Arial" w:hAnsi="Arial"/>
      <w:sz w:val="22"/>
    </w:rPr>
  </w:style>
  <w:style w:type="paragraph" w:customStyle="1" w:styleId="WW-Listawypunktowana">
    <w:name w:val="WW-Lista wypunktowana"/>
    <w:basedOn w:val="Normalny"/>
    <w:rsid w:val="00A76AA2"/>
    <w:pPr>
      <w:suppressAutoHyphens/>
    </w:pPr>
    <w:rPr>
      <w:lang w:val="en-GB"/>
    </w:rPr>
  </w:style>
  <w:style w:type="paragraph" w:customStyle="1" w:styleId="Styl1">
    <w:name w:val="Styl1"/>
    <w:basedOn w:val="Normalny"/>
    <w:rsid w:val="00A76AA2"/>
    <w:pPr>
      <w:widowControl w:val="0"/>
      <w:overflowPunct/>
      <w:adjustRightInd/>
      <w:spacing w:before="240"/>
      <w:jc w:val="both"/>
      <w:textAlignment w:val="auto"/>
    </w:pPr>
    <w:rPr>
      <w:rFonts w:ascii="Arial" w:hAnsi="Arial" w:cs="Arial"/>
      <w:sz w:val="24"/>
      <w:szCs w:val="24"/>
    </w:rPr>
  </w:style>
  <w:style w:type="character" w:customStyle="1" w:styleId="WW-Absatz-Standardschriftart">
    <w:name w:val="WW-Absatz-Standardschriftart"/>
    <w:rsid w:val="00A76AA2"/>
  </w:style>
  <w:style w:type="character" w:styleId="HTML-staaszeroko">
    <w:name w:val="HTML Typewriter"/>
    <w:basedOn w:val="Domylnaczcionkaakapitu"/>
    <w:rsid w:val="00A76AA2"/>
    <w:rPr>
      <w:rFonts w:ascii="Courier New" w:hAnsi="Courier New"/>
      <w:sz w:val="20"/>
    </w:rPr>
  </w:style>
  <w:style w:type="character" w:styleId="UyteHipercze">
    <w:name w:val="FollowedHyperlink"/>
    <w:basedOn w:val="Domylnaczcionkaakapitu"/>
    <w:rsid w:val="00A76AA2"/>
    <w:rPr>
      <w:color w:val="800080"/>
      <w:u w:val="single"/>
    </w:rPr>
  </w:style>
  <w:style w:type="paragraph" w:customStyle="1" w:styleId="Portal01">
    <w:name w:val="Portal_01"/>
    <w:basedOn w:val="Normalny"/>
    <w:rsid w:val="00A76AA2"/>
    <w:pPr>
      <w:overflowPunct/>
      <w:autoSpaceDE/>
      <w:autoSpaceDN/>
      <w:adjustRightInd/>
      <w:spacing w:line="360" w:lineRule="auto"/>
      <w:textAlignment w:val="auto"/>
    </w:pPr>
    <w:rPr>
      <w:rFonts w:ascii="Myriad Pro Light" w:hAnsi="Myriad Pro Light" w:cs="Arial"/>
      <w:b/>
      <w:color w:val="808080"/>
      <w:sz w:val="32"/>
      <w:szCs w:val="32"/>
    </w:rPr>
  </w:style>
  <w:style w:type="paragraph" w:customStyle="1" w:styleId="Portal2">
    <w:name w:val="Portal_2"/>
    <w:basedOn w:val="Normalny"/>
    <w:rsid w:val="00A76AA2"/>
    <w:pPr>
      <w:overflowPunct/>
      <w:autoSpaceDE/>
      <w:autoSpaceDN/>
      <w:adjustRightInd/>
      <w:spacing w:line="360" w:lineRule="auto"/>
      <w:textAlignment w:val="auto"/>
    </w:pPr>
    <w:rPr>
      <w:rFonts w:ascii="Myriad Pro Light" w:hAnsi="Myriad Pro Light" w:cs="Arial"/>
      <w:b/>
      <w:color w:val="808080"/>
      <w:sz w:val="32"/>
      <w:szCs w:val="32"/>
    </w:rPr>
  </w:style>
  <w:style w:type="paragraph" w:customStyle="1" w:styleId="Portal1">
    <w:name w:val="Portal_1"/>
    <w:basedOn w:val="Normalny"/>
    <w:rsid w:val="00A76AA2"/>
    <w:pPr>
      <w:overflowPunct/>
      <w:autoSpaceDE/>
      <w:autoSpaceDN/>
      <w:adjustRightInd/>
      <w:spacing w:line="360" w:lineRule="auto"/>
      <w:textAlignment w:val="auto"/>
    </w:pPr>
    <w:rPr>
      <w:rFonts w:ascii="Myriad Pro Light" w:hAnsi="Myriad Pro Light" w:cs="Arial"/>
      <w:color w:val="808080"/>
      <w:sz w:val="36"/>
      <w:szCs w:val="36"/>
    </w:rPr>
  </w:style>
  <w:style w:type="paragraph" w:customStyle="1" w:styleId="Tekstpodstawowy31">
    <w:name w:val="Tekst podstawowy 31"/>
    <w:basedOn w:val="Normalny"/>
    <w:rsid w:val="00A76AA2"/>
    <w:pPr>
      <w:suppressAutoHyphens/>
      <w:autoSpaceDN/>
      <w:adjustRightInd/>
      <w:spacing w:after="120"/>
    </w:pPr>
    <w:rPr>
      <w:sz w:val="16"/>
      <w:szCs w:val="16"/>
      <w:lang w:eastAsia="ar-SA"/>
    </w:rPr>
  </w:style>
  <w:style w:type="paragraph" w:styleId="Lista">
    <w:name w:val="List"/>
    <w:basedOn w:val="Normalny"/>
    <w:rsid w:val="00A76AA2"/>
    <w:pPr>
      <w:widowControl w:val="0"/>
      <w:overflowPunct/>
      <w:adjustRightInd/>
      <w:ind w:left="283" w:hanging="283"/>
      <w:textAlignment w:val="auto"/>
    </w:pPr>
  </w:style>
  <w:style w:type="paragraph" w:customStyle="1" w:styleId="171">
    <w:name w:val="17 1"/>
    <w:basedOn w:val="Lista"/>
    <w:autoRedefine/>
    <w:rsid w:val="00A76AA2"/>
    <w:pPr>
      <w:widowControl/>
      <w:tabs>
        <w:tab w:val="left" w:pos="0"/>
      </w:tabs>
      <w:autoSpaceDE/>
      <w:autoSpaceDN/>
      <w:ind w:left="0" w:firstLine="0"/>
    </w:pPr>
    <w:rPr>
      <w:sz w:val="24"/>
      <w:szCs w:val="24"/>
    </w:rPr>
  </w:style>
  <w:style w:type="paragraph" w:customStyle="1" w:styleId="WW-Tekstpodstawowy3">
    <w:name w:val="WW-Tekst podstawowy 3"/>
    <w:basedOn w:val="Normalny"/>
    <w:rsid w:val="00A76AA2"/>
    <w:pPr>
      <w:suppressAutoHyphens/>
      <w:autoSpaceDN/>
      <w:adjustRightInd/>
      <w:jc w:val="both"/>
    </w:pPr>
    <w:rPr>
      <w:sz w:val="24"/>
    </w:rPr>
  </w:style>
  <w:style w:type="character" w:customStyle="1" w:styleId="lmenustartend">
    <w:name w:val="lmenustartend"/>
    <w:basedOn w:val="Domylnaczcionkaakapitu"/>
    <w:rsid w:val="00A76AA2"/>
    <w:rPr>
      <w:rFonts w:cs="Times New Roman"/>
    </w:rPr>
  </w:style>
  <w:style w:type="character" w:customStyle="1" w:styleId="oznaczenie">
    <w:name w:val="oznaczenie"/>
    <w:basedOn w:val="Domylnaczcionkaakapitu"/>
    <w:rsid w:val="00A76AA2"/>
    <w:rPr>
      <w:rFonts w:cs="Times New Roman"/>
    </w:rPr>
  </w:style>
  <w:style w:type="paragraph" w:customStyle="1" w:styleId="Akapitzlist1">
    <w:name w:val="Akapit z listą1"/>
    <w:basedOn w:val="Normalny"/>
    <w:rsid w:val="00A76AA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Domylnaczcionkaakapitu"/>
    <w:rsid w:val="00A76AA2"/>
    <w:rPr>
      <w:rFonts w:cs="Times New Roman"/>
    </w:rPr>
  </w:style>
  <w:style w:type="character" w:customStyle="1" w:styleId="TekstpodstawowywcityZnak">
    <w:name w:val="Tekst podstawowy wcięty Znak"/>
    <w:rsid w:val="00A76AA2"/>
    <w:rPr>
      <w:sz w:val="24"/>
    </w:rPr>
  </w:style>
  <w:style w:type="paragraph" w:customStyle="1" w:styleId="WW-Domylnie">
    <w:name w:val="WW-Domyślnie"/>
    <w:rsid w:val="00A76AA2"/>
    <w:pPr>
      <w:suppressAutoHyphens/>
    </w:pPr>
    <w:rPr>
      <w:kern w:val="1"/>
      <w:sz w:val="24"/>
    </w:rPr>
  </w:style>
  <w:style w:type="paragraph" w:customStyle="1" w:styleId="Default">
    <w:name w:val="Default"/>
    <w:rsid w:val="00A76AA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odyText21">
    <w:name w:val="Body Text 21"/>
    <w:basedOn w:val="Normalny"/>
    <w:rsid w:val="00A76AA2"/>
    <w:pPr>
      <w:overflowPunct/>
      <w:autoSpaceDE/>
      <w:autoSpaceDN/>
      <w:adjustRightInd/>
      <w:jc w:val="both"/>
      <w:textAlignment w:val="auto"/>
    </w:pPr>
    <w:rPr>
      <w:rFonts w:ascii="Arial" w:hAnsi="Arial"/>
      <w:sz w:val="22"/>
    </w:rPr>
  </w:style>
  <w:style w:type="character" w:customStyle="1" w:styleId="tabulatory">
    <w:name w:val="tabulatory"/>
    <w:basedOn w:val="Domylnaczcionkaakapitu"/>
    <w:rsid w:val="00A76AA2"/>
    <w:rPr>
      <w:rFonts w:cs="Times New Roman"/>
    </w:rPr>
  </w:style>
  <w:style w:type="character" w:styleId="Uwydatnienie">
    <w:name w:val="Emphasis"/>
    <w:basedOn w:val="Domylnaczcionkaakapitu"/>
    <w:qFormat/>
    <w:rsid w:val="002A0F52"/>
    <w:rPr>
      <w:i/>
    </w:rPr>
  </w:style>
  <w:style w:type="character" w:customStyle="1" w:styleId="TekstprzypisudolnegoZnak1">
    <w:name w:val="Tekst przypisu dolnego Znak1"/>
    <w:link w:val="Tekstprzypisudolnego"/>
    <w:locked/>
    <w:rsid w:val="00A55972"/>
    <w:rPr>
      <w:lang w:val="pl-PL" w:eastAsia="pl-PL"/>
    </w:rPr>
  </w:style>
  <w:style w:type="character" w:customStyle="1" w:styleId="TekstpodstawowywcityZnak1">
    <w:name w:val="Tekst podstawowy wcięty Znak1"/>
    <w:link w:val="Tekstpodstawowywcity"/>
    <w:locked/>
    <w:rsid w:val="005B585B"/>
    <w:rPr>
      <w:sz w:val="24"/>
      <w:lang w:val="pl-PL" w:eastAsia="pl-PL"/>
    </w:rPr>
  </w:style>
  <w:style w:type="character" w:customStyle="1" w:styleId="TekstpodstawowyZnak">
    <w:name w:val="Tekst podstawowy Znak"/>
    <w:link w:val="Tekstpodstawowy"/>
    <w:locked/>
    <w:rsid w:val="00566485"/>
    <w:rPr>
      <w:sz w:val="24"/>
    </w:rPr>
  </w:style>
  <w:style w:type="paragraph" w:customStyle="1" w:styleId="Poprawka1">
    <w:name w:val="Poprawka1"/>
    <w:hidden/>
    <w:semiHidden/>
    <w:rsid w:val="00E31085"/>
  </w:style>
  <w:style w:type="character" w:customStyle="1" w:styleId="highlight">
    <w:name w:val="highlight"/>
    <w:basedOn w:val="Domylnaczcionkaakapitu"/>
    <w:rsid w:val="00E31085"/>
    <w:rPr>
      <w:rFonts w:cs="Times New Roman"/>
    </w:rPr>
  </w:style>
  <w:style w:type="paragraph" w:customStyle="1" w:styleId="Textbody">
    <w:name w:val="Text body"/>
    <w:basedOn w:val="Normalny"/>
    <w:rsid w:val="00536B5C"/>
    <w:pPr>
      <w:widowControl w:val="0"/>
      <w:suppressAutoHyphens/>
      <w:overflowPunct/>
      <w:autoSpaceDE/>
      <w:autoSpaceDN/>
      <w:adjustRightInd/>
      <w:spacing w:after="120"/>
      <w:jc w:val="both"/>
    </w:pPr>
    <w:rPr>
      <w:rFonts w:cs="DejaVu Sans"/>
      <w:kern w:val="1"/>
      <w:sz w:val="24"/>
      <w:szCs w:val="24"/>
      <w:lang w:eastAsia="hi-IN" w:bidi="hi-IN"/>
    </w:rPr>
  </w:style>
  <w:style w:type="paragraph" w:styleId="Akapitzlist">
    <w:name w:val="List Paragraph"/>
    <w:basedOn w:val="Normalny"/>
    <w:uiPriority w:val="34"/>
    <w:qFormat/>
    <w:rsid w:val="00781972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hAnsi="Calibri"/>
      <w:sz w:val="22"/>
      <w:szCs w:val="22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94AA7A-D51C-4468-B94D-BC81A19FB7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320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konkursu</vt:lpstr>
    </vt:vector>
  </TitlesOfParts>
  <Company>CODN</Company>
  <LinksUpToDate>false</LinksUpToDate>
  <CharactersWithSpaces>2758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konkursu</dc:title>
  <dc:subject/>
  <dc:creator>Andrzej Jasiński</dc:creator>
  <cp:keywords/>
  <dc:description/>
  <cp:lastModifiedBy> </cp:lastModifiedBy>
  <cp:revision>3</cp:revision>
  <cp:lastPrinted>2013-02-08T10:54:00Z</cp:lastPrinted>
  <dcterms:created xsi:type="dcterms:W3CDTF">2015-01-12T08:39:00Z</dcterms:created>
  <dcterms:modified xsi:type="dcterms:W3CDTF">2015-01-12T08:39:00Z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2">
    <vt:lpwstr>+O4yaUXQhKKqAURkxwboYAjAusHXKvoHkCPYFlHnVIszbMOTmzUSqddJaPgBEpxeYxVYA6BFXlTBE5i5qvkh7c=</vt:lpwstr>
  </property>
  <property fmtid="{D5CDD505-2E9C-101B-9397-08002B2CF9AE}" pid="3" name="MAIL_MSG_ID1">
    <vt:lpwstr>UFAAhWon0ndq8EyZjvmOsX3/JpB5L7yZfHmGlNOrZ1osbnETa5HRvX5/3p/JgEePI/VLgXMa7GZJKuexA08Fpwj3ufK23tmqeXvBW1wcereuDHzmybb80W1aV4/4yLwHZDIRXUT2ZQ/OzqtT8lgykqj7YzmgJIIFEaeM7guvB++04hn9kOh3gmw12DmamW0bnnS34b5if/w9xWba8Yj0ShR/iuXjiU9Pe9mchbUp+5OlwOciDY0QvyIYS</vt:lpwstr>
  </property>
  <property fmtid="{D5CDD505-2E9C-101B-9397-08002B2CF9AE}" pid="4" name="RESPONSE_SENDER_NAME">
    <vt:lpwstr>4AAA6DouqOs9baGllntsJpLmPkyMPSgWkpm2UpEBD1jWUrfuoipJo9QX0Q==</vt:lpwstr>
  </property>
  <property fmtid="{D5CDD505-2E9C-101B-9397-08002B2CF9AE}" pid="5" name="EMAIL_OWNER_ADDRESS">
    <vt:lpwstr>ABAAJXrvhtoYpC5IYNOLOYmnCCiARRUa/VaeWJS3cdMFXVfsOH/FgcfV2dgH8egcXTLV</vt:lpwstr>
  </property>
</Properties>
</file>